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agePara">
    <w:name w:val="PagePara"/>
    <w:basedOn w:val="Normal"/>
    <w:pPr>
      <w:ind w:left="0"/>
    </w:pPr>
  </w:style>
  <w:style w:type="paragraph" w:customStyle="1" w:styleId="PanelPara">
    <w:name w:val="PanelPara"/>
    <w:basedOn w:val="Normal"/>
    <w:pPr>
      <w:ind w:left="720"/>
    </w:pPr>
  </w:style>
  <w:style w:type="paragraph" w:customStyle="1" w:styleId="QuotePara">
    <w:name w:val="QuotePara"/>
    <w:basedOn w:val="Normal"/>
    <w:pPr>
      <w:ind w:left="144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