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Rhet Turnbull</dc:creator>
  <cp:keywords/>
  <dc:description>This is a comment</dc:description>
  <cp:lastModifiedBy/>
  <cp:revision>1</cp:revision>
  <dcterms:created xsi:type="dcterms:W3CDTF">2021-10-30T08:15:00Z</dcterms:created>
  <dcterms:modified xsi:type="dcterms:W3CDTF">2021-10-30T22:15:00Z</dcterms:modified>
  <cp:category/>
  <cp:contentStatus/>
  <dc:identifier/>
  <dc:language/>
  <cp:lastPrinted>2021-10-30T21:15:00Z</cp:lastPrinted>
  <cp:version/>
</cp:coreProperties>
</file>