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C305" w14:textId="554C7197" w:rsidR="00E36371" w:rsidRPr="00E8698A" w:rsidRDefault="00E36371" w:rsidP="00E8698A"/>
    <w:sectPr w:rsidR="00E36371" w:rsidRPr="00E8698A" w:rsidSect="00034616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AB163" w14:textId="77777777" w:rsidR="00A47F83" w:rsidRDefault="00A47F83" w:rsidP="00E8698A">
      <w:pPr>
        <w:spacing w:after="0" w:line="240" w:lineRule="auto"/>
      </w:pPr>
      <w:r>
        <w:separator/>
      </w:r>
    </w:p>
  </w:endnote>
  <w:endnote w:type="continuationSeparator" w:id="0">
    <w:p w14:paraId="51304D01" w14:textId="77777777" w:rsidR="00A47F83" w:rsidRDefault="00A47F83" w:rsidP="00E8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9"/>
      </w:rPr>
      <w:id w:val="-2141563398"/>
      <w:docPartObj>
        <w:docPartGallery w:val="Page Numbers (Bottom of Page)"/>
        <w:docPartUnique/>
      </w:docPartObj>
    </w:sdtPr>
    <w:sdtEndPr>
      <w:rPr>
        <w:rStyle w:val="aff9"/>
      </w:rPr>
    </w:sdtEndPr>
    <w:sdtContent>
      <w:p w14:paraId="2A4957BA" w14:textId="434B530E" w:rsidR="00E8698A" w:rsidRDefault="00E8698A" w:rsidP="00D73794">
        <w:pPr>
          <w:pStyle w:val="a7"/>
          <w:framePr w:wrap="none" w:vAnchor="text" w:hAnchor="margin" w:xAlign="center" w:y="1"/>
          <w:rPr>
            <w:rStyle w:val="aff9"/>
          </w:rPr>
        </w:pPr>
        <w:r>
          <w:rPr>
            <w:rStyle w:val="aff9"/>
          </w:rPr>
          <w:fldChar w:fldCharType="begin"/>
        </w:r>
        <w:r>
          <w:rPr>
            <w:rStyle w:val="aff9"/>
          </w:rPr>
          <w:instrText xml:space="preserve"> PAGE </w:instrText>
        </w:r>
        <w:r>
          <w:rPr>
            <w:rStyle w:val="aff9"/>
          </w:rPr>
          <w:fldChar w:fldCharType="end"/>
        </w:r>
      </w:p>
    </w:sdtContent>
  </w:sdt>
  <w:p w14:paraId="4F0BF26B" w14:textId="77777777" w:rsidR="00E8698A" w:rsidRDefault="00E8698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9"/>
      </w:rPr>
      <w:id w:val="-352416134"/>
      <w:docPartObj>
        <w:docPartGallery w:val="Page Numbers (Bottom of Page)"/>
        <w:docPartUnique/>
      </w:docPartObj>
    </w:sdtPr>
    <w:sdtEndPr>
      <w:rPr>
        <w:rStyle w:val="aff9"/>
      </w:rPr>
    </w:sdtEndPr>
    <w:sdtContent>
      <w:p w14:paraId="5E578771" w14:textId="7C673D22" w:rsidR="00E8698A" w:rsidRDefault="00E8698A" w:rsidP="00D73794">
        <w:pPr>
          <w:pStyle w:val="a7"/>
          <w:framePr w:wrap="none" w:vAnchor="text" w:hAnchor="margin" w:xAlign="center" w:y="1"/>
          <w:rPr>
            <w:rStyle w:val="aff9"/>
          </w:rPr>
        </w:pPr>
        <w:r>
          <w:rPr>
            <w:rStyle w:val="aff9"/>
          </w:rPr>
          <w:fldChar w:fldCharType="begin"/>
        </w:r>
        <w:r>
          <w:rPr>
            <w:rStyle w:val="aff9"/>
          </w:rPr>
          <w:instrText xml:space="preserve"> PAGE </w:instrText>
        </w:r>
        <w:r>
          <w:rPr>
            <w:rStyle w:val="aff9"/>
          </w:rPr>
          <w:fldChar w:fldCharType="separate"/>
        </w:r>
        <w:r>
          <w:rPr>
            <w:rStyle w:val="aff9"/>
            <w:noProof/>
          </w:rPr>
          <w:t>1</w:t>
        </w:r>
        <w:r>
          <w:rPr>
            <w:rStyle w:val="aff9"/>
          </w:rPr>
          <w:fldChar w:fldCharType="end"/>
        </w:r>
      </w:p>
    </w:sdtContent>
  </w:sdt>
  <w:p w14:paraId="2EE6CC29" w14:textId="77777777" w:rsidR="00E8698A" w:rsidRDefault="00E869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437AD" w14:textId="77777777" w:rsidR="00A47F83" w:rsidRDefault="00A47F83" w:rsidP="00E8698A">
      <w:pPr>
        <w:spacing w:after="0" w:line="240" w:lineRule="auto"/>
      </w:pPr>
      <w:r>
        <w:separator/>
      </w:r>
    </w:p>
  </w:footnote>
  <w:footnote w:type="continuationSeparator" w:id="0">
    <w:p w14:paraId="6DF6835F" w14:textId="77777777" w:rsidR="00A47F83" w:rsidRDefault="00A47F83" w:rsidP="00E86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6589" w14:textId="1AB41A3F" w:rsidR="00687D21" w:rsidRDefault="005872D1" w:rsidP="00687D21">
    <w:pPr>
      <w:pStyle w:val="a5"/>
      <w:jc w:val="center"/>
    </w:pPr>
    <w:r>
      <w:rPr>
        <w:rFonts w:hint="eastAsia"/>
        <w:lang w:eastAsia="zh-CN"/>
      </w:rPr>
      <w:t>我是</w:t>
    </w:r>
    <w:r w:rsidR="00687D21">
      <w:rPr>
        <w:rFonts w:hint="eastAsia"/>
        <w:lang w:eastAsia="zh-CN"/>
      </w:rPr>
      <w:t>模板文件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44FE"/>
    <w:rsid w:val="00034616"/>
    <w:rsid w:val="0006063C"/>
    <w:rsid w:val="0015074B"/>
    <w:rsid w:val="0029639D"/>
    <w:rsid w:val="00326F90"/>
    <w:rsid w:val="005872D1"/>
    <w:rsid w:val="00687D21"/>
    <w:rsid w:val="00A47F83"/>
    <w:rsid w:val="00AA1D8D"/>
    <w:rsid w:val="00B47730"/>
    <w:rsid w:val="00CB0664"/>
    <w:rsid w:val="00E36371"/>
    <w:rsid w:val="00E8698A"/>
    <w:rsid w:val="00F9600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37240C"/>
  <w14:defaultImageDpi w14:val="300"/>
  <w15:docId w15:val="{0CF53A95-2812-B54A-A051-BC0EF0DC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标题 2 字符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标题 字符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标题 字符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正文文本 字符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9">
    <w:name w:val="page number"/>
    <w:basedOn w:val="a2"/>
    <w:uiPriority w:val="99"/>
    <w:semiHidden/>
    <w:unhideWhenUsed/>
    <w:rsid w:val="00E86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SanbomSu</cp:lastModifiedBy>
  <cp:revision>4</cp:revision>
  <dcterms:created xsi:type="dcterms:W3CDTF">2013-12-23T23:15:00Z</dcterms:created>
  <dcterms:modified xsi:type="dcterms:W3CDTF">2021-09-27T13:00:00Z</dcterms:modified>
  <cp:category/>
</cp:coreProperties>
</file>