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698B" w14:textId="79D79484" w:rsidR="00661D8A" w:rsidRDefault="00682C38" w:rsidP="00682C38">
      <w:pPr>
        <w:pStyle w:val="Title"/>
      </w:pPr>
      <w:r>
        <w:rPr>
          <w:rFonts w:hint="eastAsia"/>
        </w:rPr>
        <w:t>H</w:t>
      </w:r>
      <w:r>
        <w:t>ere’s my story</w:t>
      </w:r>
    </w:p>
    <w:p w14:paraId="6FDE5526" w14:textId="0770823F" w:rsidR="00682C38" w:rsidRPr="00682C38" w:rsidRDefault="00682C38" w:rsidP="00E4580F">
      <w:pPr>
        <w:pStyle w:val="Subtitle"/>
      </w:pPr>
      <w:r w:rsidRPr="00682C38">
        <w:t>I Switched Lives With A Billionaire’s Daughter - Homeless Girl vs Rich Girl</w:t>
      </w:r>
    </w:p>
    <w:p w14:paraId="7B3E9F0D" w14:textId="3DD80AAF" w:rsidR="00200ED5" w:rsidRPr="00E4580F" w:rsidRDefault="00200ED5" w:rsidP="00E4580F">
      <w:pPr>
        <w:pStyle w:val="Quote"/>
      </w:pPr>
      <w:r w:rsidRPr="00E4580F">
        <w:rPr>
          <w:rFonts w:hint="eastAsia"/>
        </w:rPr>
        <w:t>Author</w:t>
      </w:r>
      <w:r w:rsidR="00757C14" w:rsidRPr="00E4580F">
        <w:t xml:space="preserve"> </w:t>
      </w:r>
      <w:r w:rsidR="00757C14" w:rsidRPr="00E4580F">
        <w:rPr>
          <w:rFonts w:hint="eastAsia"/>
        </w:rPr>
        <w:t>Name</w:t>
      </w:r>
      <w:r w:rsidR="00E4580F" w:rsidRPr="00E4580F">
        <w:t xml:space="preserve"> - </w:t>
      </w:r>
      <w:r w:rsidR="00682C38" w:rsidRPr="00E4580F">
        <w:t>Qishe a</w:t>
      </w:r>
      <w:r w:rsidR="007F2980" w:rsidRPr="00E4580F">
        <w:t xml:space="preserve">nalyzed on </w:t>
      </w:r>
      <w:r w:rsidR="00757C14" w:rsidRPr="00E4580F">
        <w:t>November 2, 2021</w:t>
      </w:r>
    </w:p>
    <w:p w14:paraId="1B683B2B" w14:textId="126E2727" w:rsidR="00756066" w:rsidRDefault="00C908DC">
      <w:pPr>
        <w:rPr>
          <w:rFonts w:asciiTheme="majorHAnsi" w:eastAsia="PingFang SC" w:hAnsiTheme="majorHAnsi" w:cs="Microsoft YaHei"/>
          <w:bCs/>
          <w:color w:val="E19825" w:themeColor="accent3"/>
          <w:sz w:val="28"/>
          <w:szCs w:val="22"/>
        </w:rPr>
      </w:pPr>
      <w:r>
        <w:rPr>
          <w:noProof/>
        </w:rPr>
        <w:drawing>
          <wp:inline distT="0" distB="0" distL="0" distR="0" wp14:anchorId="26E0BD51" wp14:editId="5139934D">
            <wp:extent cx="5486400" cy="4484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8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6066">
        <w:br w:type="page"/>
      </w:r>
    </w:p>
    <w:p w14:paraId="5CD0C7DF" w14:textId="6433343F" w:rsidR="00661D8A" w:rsidRPr="00331B32" w:rsidRDefault="0067472B" w:rsidP="00162236">
      <w:pPr>
        <w:pStyle w:val="Heading1"/>
      </w:pPr>
      <w:r>
        <w:lastRenderedPageBreak/>
        <w:t>With her son disappointing, she feels very worried.</w:t>
      </w:r>
      <w:r>
        <w:br/>
      </w:r>
      <w:r>
        <w:t>随着她的儿子令人失望，她感到非常担心。</w:t>
      </w:r>
    </w:p>
    <w:p w14:paraId="7D43376D" w14:textId="76D2CAC4" w:rsidR="00DB48D0" w:rsidRPr="002B56F1" w:rsidRDefault="00DB48D0" w:rsidP="00C10B22">
      <w:pPr>
        <w:pStyle w:val="Heading2"/>
      </w:pPr>
      <w:r w:rsidRPr="00C10B22">
        <w:rPr>
          <w:rFonts w:hint="eastAsia"/>
        </w:rPr>
        <w:t>句型结构</w:t>
      </w:r>
    </w:p>
    <w:p w14:paraId="50908FB3" w14:textId="70EADD93" w:rsidR="00661D8A" w:rsidRDefault="0067472B" w:rsidP="00841803">
      <w:pPr>
        <w:pStyle w:val="Heading3"/>
      </w:pPr>
      <w:r>
        <w:t>With her son disappointing</w:t>
      </w:r>
      <w:r w:rsidR="00A0091F">
        <w:t xml:space="preserve"> </w:t>
      </w:r>
      <w:r>
        <w:t>(</w:t>
      </w:r>
      <w:r>
        <w:t>状语</w:t>
      </w:r>
      <w:r>
        <w:t>) , she</w:t>
      </w:r>
      <w:r w:rsidR="00A0091F">
        <w:t xml:space="preserve"> </w:t>
      </w:r>
      <w:r>
        <w:t>(</w:t>
      </w:r>
      <w:r>
        <w:t>主语</w:t>
      </w:r>
      <w:r>
        <w:t>) feels</w:t>
      </w:r>
      <w:r w:rsidR="00A0091F">
        <w:t xml:space="preserve"> </w:t>
      </w:r>
      <w:r>
        <w:t>(</w:t>
      </w:r>
      <w:r>
        <w:t>系动词</w:t>
      </w:r>
      <w:r>
        <w:t>) very worried</w:t>
      </w:r>
      <w:r w:rsidR="00A0091F">
        <w:t xml:space="preserve"> </w:t>
      </w:r>
      <w:r>
        <w:t>(</w:t>
      </w:r>
      <w:r>
        <w:t>表语</w:t>
      </w:r>
      <w:r>
        <w:t>) .</w:t>
      </w:r>
    </w:p>
    <w:p w14:paraId="54E5B020" w14:textId="1A7A324D" w:rsidR="00661D8A" w:rsidRDefault="0067472B" w:rsidP="00841803">
      <w:pPr>
        <w:pStyle w:val="ListBullet"/>
      </w:pPr>
      <w:r>
        <w:t>With her son disappointing</w:t>
      </w:r>
      <w:r>
        <w:tab/>
      </w:r>
      <w:r w:rsidR="00E41E00">
        <w:t xml:space="preserve">    </w:t>
      </w:r>
      <w:r>
        <w:t>她的儿子令人失望</w:t>
      </w:r>
    </w:p>
    <w:p w14:paraId="0AA29D43" w14:textId="306F33CA" w:rsidR="00661D8A" w:rsidRDefault="00E41E00" w:rsidP="00841803">
      <w:pPr>
        <w:pStyle w:val="ListBullet"/>
      </w:pPr>
      <w:r>
        <w:t>s</w:t>
      </w:r>
      <w:r w:rsidR="0067472B">
        <w:t>he</w:t>
      </w:r>
      <w:r>
        <w:t xml:space="preserve">    </w:t>
      </w:r>
      <w:r w:rsidR="0067472B">
        <w:t>她</w:t>
      </w:r>
    </w:p>
    <w:p w14:paraId="1B77BA74" w14:textId="097E565A" w:rsidR="00661D8A" w:rsidRDefault="00E41E00" w:rsidP="00841803">
      <w:pPr>
        <w:pStyle w:val="ListBullet"/>
      </w:pPr>
      <w:r>
        <w:t>f</w:t>
      </w:r>
      <w:r w:rsidR="0067472B">
        <w:t>eels</w:t>
      </w:r>
      <w:r>
        <w:t xml:space="preserve">    </w:t>
      </w:r>
      <w:r w:rsidR="0067472B">
        <w:t>感觉</w:t>
      </w:r>
    </w:p>
    <w:p w14:paraId="5B38C6EF" w14:textId="0FB9A9BB" w:rsidR="00661D8A" w:rsidRDefault="0067472B" w:rsidP="00841803">
      <w:pPr>
        <w:pStyle w:val="ListBullet"/>
      </w:pPr>
      <w:r>
        <w:t>very worried</w:t>
      </w:r>
      <w:r w:rsidR="00E41E00">
        <w:t xml:space="preserve">    </w:t>
      </w:r>
      <w:r w:rsidRPr="00841803">
        <w:t>非常担心</w:t>
      </w:r>
    </w:p>
    <w:p w14:paraId="60B12D65" w14:textId="0E62EFC9" w:rsidR="00DB48D0" w:rsidRPr="002B56F1" w:rsidRDefault="00DB48D0" w:rsidP="00C10B22">
      <w:pPr>
        <w:pStyle w:val="Heading2"/>
      </w:pPr>
      <w:r w:rsidRPr="002B56F1">
        <w:rPr>
          <w:rFonts w:hint="eastAsia"/>
        </w:rPr>
        <w:t>知识点描述</w:t>
      </w:r>
    </w:p>
    <w:p w14:paraId="48AC4022" w14:textId="4CB9E921" w:rsidR="00DB48D0" w:rsidRPr="00DB48D0" w:rsidRDefault="00DB48D0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0495BDDA" w14:textId="6657A915" w:rsidR="00DB48D0" w:rsidRPr="00DB48D0" w:rsidRDefault="00DB48D0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2C34B403" w14:textId="77777777" w:rsidR="00661D8A" w:rsidRDefault="0067472B" w:rsidP="00162236">
      <w:pPr>
        <w:pStyle w:val="Heading1"/>
      </w:pPr>
      <w:r>
        <w:t>As we all know, typing is a tiring job.</w:t>
      </w:r>
      <w:r>
        <w:br/>
      </w:r>
      <w:r>
        <w:t>众所周知，打字是一个累人的工作。</w:t>
      </w:r>
    </w:p>
    <w:p w14:paraId="35EB6C34" w14:textId="3B0CF22D" w:rsidR="000F0006" w:rsidRPr="002B56F1" w:rsidRDefault="000F0006" w:rsidP="00C10B22">
      <w:pPr>
        <w:pStyle w:val="Heading2"/>
      </w:pPr>
      <w:r w:rsidRPr="002B56F1">
        <w:rPr>
          <w:rFonts w:hint="eastAsia"/>
        </w:rPr>
        <w:t>句型</w:t>
      </w:r>
      <w:r w:rsidRPr="002B56F1">
        <w:rPr>
          <w:rFonts w:cs="Microsoft YaHei" w:hint="eastAsia"/>
        </w:rPr>
        <w:t>结</w:t>
      </w:r>
      <w:r w:rsidRPr="002B56F1">
        <w:rPr>
          <w:rFonts w:hint="eastAsia"/>
        </w:rPr>
        <w:t>构</w:t>
      </w:r>
    </w:p>
    <w:p w14:paraId="7CEAB439" w14:textId="63D678F6" w:rsidR="00661D8A" w:rsidRPr="002B56F1" w:rsidRDefault="0067472B" w:rsidP="00841803">
      <w:pPr>
        <w:pStyle w:val="Heading3"/>
      </w:pPr>
      <w:r w:rsidRPr="002B56F1">
        <w:t>As we all know</w:t>
      </w:r>
      <w:r w:rsidR="00A0091F" w:rsidRPr="002B56F1">
        <w:t xml:space="preserve"> </w:t>
      </w:r>
      <w:r w:rsidRPr="002B56F1">
        <w:t>(</w:t>
      </w:r>
      <w:r w:rsidRPr="002B56F1">
        <w:t>状语从句</w:t>
      </w:r>
      <w:r w:rsidRPr="002B56F1">
        <w:t>) , typing</w:t>
      </w:r>
      <w:r w:rsidR="00A0091F" w:rsidRPr="002B56F1">
        <w:t xml:space="preserve"> </w:t>
      </w:r>
      <w:r w:rsidRPr="002B56F1">
        <w:t>(</w:t>
      </w:r>
      <w:r w:rsidRPr="002B56F1">
        <w:t>主语</w:t>
      </w:r>
      <w:r w:rsidRPr="002B56F1">
        <w:t>) is</w:t>
      </w:r>
      <w:r w:rsidR="00A0091F" w:rsidRPr="002B56F1">
        <w:t xml:space="preserve"> </w:t>
      </w:r>
      <w:r w:rsidRPr="002B56F1">
        <w:t>(</w:t>
      </w:r>
      <w:r w:rsidRPr="002B56F1">
        <w:t>系动词</w:t>
      </w:r>
      <w:r w:rsidRPr="002B56F1">
        <w:t>) a tiring job(</w:t>
      </w:r>
      <w:r w:rsidRPr="002B56F1">
        <w:t>表语</w:t>
      </w:r>
      <w:r w:rsidRPr="002B56F1">
        <w:t>) .</w:t>
      </w:r>
    </w:p>
    <w:p w14:paraId="5310E671" w14:textId="22E2E4B8" w:rsidR="00661D8A" w:rsidRDefault="0067472B" w:rsidP="00841803">
      <w:pPr>
        <w:pStyle w:val="ListBullet"/>
      </w:pPr>
      <w:r>
        <w:t>As we all know</w:t>
      </w:r>
      <w:r w:rsidR="000B6B23">
        <w:t xml:space="preserve">    </w:t>
      </w:r>
      <w:r>
        <w:t>我们都知道</w:t>
      </w:r>
    </w:p>
    <w:p w14:paraId="4A656114" w14:textId="0DF4DB0A" w:rsidR="00661D8A" w:rsidRDefault="0067472B" w:rsidP="00841803">
      <w:pPr>
        <w:pStyle w:val="ListBullet"/>
      </w:pPr>
      <w:r>
        <w:t>typin</w:t>
      </w:r>
      <w:r w:rsidR="000B6B23">
        <w:t xml:space="preserve">g    </w:t>
      </w:r>
      <w:r>
        <w:rPr>
          <w:rFonts w:hint="eastAsia"/>
        </w:rPr>
        <w:t>打</w:t>
      </w:r>
      <w:r>
        <w:t>字</w:t>
      </w:r>
    </w:p>
    <w:p w14:paraId="2E4A28EA" w14:textId="3EE3505C" w:rsidR="00661D8A" w:rsidRDefault="0067472B" w:rsidP="00841803">
      <w:pPr>
        <w:pStyle w:val="ListBullet"/>
      </w:pPr>
      <w:r>
        <w:t>is</w:t>
      </w:r>
      <w:r w:rsidR="000B6B23">
        <w:t xml:space="preserve">    </w:t>
      </w:r>
      <w:r>
        <w:t>是</w:t>
      </w:r>
    </w:p>
    <w:p w14:paraId="6E105B04" w14:textId="7AB36E1A" w:rsidR="00661D8A" w:rsidRDefault="0067472B" w:rsidP="00841803">
      <w:pPr>
        <w:pStyle w:val="ListBullet"/>
      </w:pPr>
      <w:r>
        <w:t>a tiring job</w:t>
      </w:r>
      <w:r w:rsidR="000B6B23">
        <w:t xml:space="preserve">    </w:t>
      </w:r>
      <w:r>
        <w:t>一个累人的工作</w:t>
      </w:r>
    </w:p>
    <w:p w14:paraId="179A4448" w14:textId="77777777" w:rsidR="000F0006" w:rsidRPr="002B56F1" w:rsidRDefault="000F0006" w:rsidP="00C10B22">
      <w:pPr>
        <w:pStyle w:val="Heading2"/>
      </w:pPr>
      <w:r w:rsidRPr="002B56F1">
        <w:rPr>
          <w:rFonts w:hint="eastAsia"/>
        </w:rPr>
        <w:t>知</w:t>
      </w:r>
      <w:r w:rsidRPr="002B56F1">
        <w:rPr>
          <w:rFonts w:cs="Microsoft YaHei" w:hint="eastAsia"/>
        </w:rPr>
        <w:t>识</w:t>
      </w:r>
      <w:r w:rsidRPr="002B56F1">
        <w:rPr>
          <w:rFonts w:hint="eastAsia"/>
        </w:rPr>
        <w:t>点描述</w:t>
      </w:r>
    </w:p>
    <w:p w14:paraId="143A29C4" w14:textId="5CBF23CA" w:rsidR="000F0006" w:rsidRPr="00DB48D0" w:rsidRDefault="000F0006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60BB1BAB" w14:textId="0B6C76FD" w:rsidR="00FA47C3" w:rsidRDefault="000F0006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7A5E36E2" w14:textId="7B974FAF" w:rsidR="00D57FF0" w:rsidRPr="00FA47C3" w:rsidRDefault="00FA47C3" w:rsidP="00FA47C3">
      <w:pPr>
        <w:rPr>
          <w:rFonts w:asciiTheme="majorHAnsi" w:eastAsia="PingFang SC" w:hAnsiTheme="majorHAnsi" w:cs="Times New Roman (Body CS)"/>
          <w:iCs w:val="0"/>
          <w:color w:val="734C10" w:themeColor="accent3" w:themeShade="80"/>
          <w:sz w:val="24"/>
          <w:szCs w:val="22"/>
        </w:rPr>
      </w:pPr>
      <w:r>
        <w:br w:type="page"/>
      </w:r>
      <w:r w:rsidR="009148E6">
        <w:rPr>
          <w:rFonts w:asciiTheme="majorHAnsi" w:eastAsia="PingFang SC" w:hAnsiTheme="majorHAnsi" w:cs="Times New Roman (Body CS)"/>
          <w:iCs w:val="0"/>
          <w:noProof/>
          <w:color w:val="734C10" w:themeColor="accent3" w:themeShade="80"/>
          <w:sz w:val="24"/>
          <w:szCs w:val="22"/>
        </w:rPr>
        <w:lastRenderedPageBreak/>
        <w:drawing>
          <wp:inline distT="0" distB="0" distL="0" distR="0" wp14:anchorId="76D8EB46" wp14:editId="452507F2">
            <wp:extent cx="5486400" cy="86113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90603" cy="861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7FF0" w:rsidRPr="00FA47C3" w:rsidSect="00E74F5A"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5A656" w14:textId="77777777" w:rsidR="00ED56F1" w:rsidRDefault="00ED56F1" w:rsidP="00233AC5">
      <w:pPr>
        <w:spacing w:after="0" w:line="240" w:lineRule="auto"/>
      </w:pPr>
      <w:r>
        <w:separator/>
      </w:r>
    </w:p>
  </w:endnote>
  <w:endnote w:type="continuationSeparator" w:id="0">
    <w:p w14:paraId="38B58DA3" w14:textId="77777777" w:rsidR="00ED56F1" w:rsidRDefault="00ED56F1" w:rsidP="0023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MinchoB">
    <w:altName w:val="Yu Gothic"/>
    <w:panose1 w:val="020B0604020202020204"/>
    <w:charset w:val="80"/>
    <w:family w:val="roman"/>
    <w:notTrueType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HGGothicM">
    <w:altName w:val="Yu Gothic"/>
    <w:panose1 w:val="020B0604020202020204"/>
    <w:charset w:val="8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448229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CF81CE" w14:textId="77777777" w:rsidR="005C49D5" w:rsidRDefault="005C49D5" w:rsidP="00E74F5A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CB3AE53" w14:textId="77777777" w:rsidR="005C49D5" w:rsidRDefault="005C49D5" w:rsidP="00E74F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330"/>
      <w:gridCol w:w="4310"/>
    </w:tblGrid>
    <w:tr w:rsidR="00E74F5A" w14:paraId="56BA1825" w14:textId="77777777" w:rsidTr="00C10B22">
      <w:trPr>
        <w:trHeight w:hRule="exact" w:val="111"/>
        <w:jc w:val="center"/>
      </w:trPr>
      <w:tc>
        <w:tcPr>
          <w:tcW w:w="4686" w:type="dxa"/>
          <w:tcBorders>
            <w:bottom w:val="single" w:sz="8" w:space="0" w:color="D55816"/>
          </w:tcBorders>
          <w:shd w:val="clear" w:color="auto" w:fill="auto"/>
          <w:tcMar>
            <w:top w:w="0" w:type="dxa"/>
            <w:bottom w:w="0" w:type="dxa"/>
          </w:tcMar>
        </w:tcPr>
        <w:p w14:paraId="2F0E13F5" w14:textId="77777777" w:rsidR="00CE70C9" w:rsidRDefault="00CE70C9" w:rsidP="00E74F5A">
          <w:pPr>
            <w:pStyle w:val="Header"/>
            <w:tabs>
              <w:tab w:val="clear" w:pos="4680"/>
              <w:tab w:val="clear" w:pos="9360"/>
            </w:tabs>
            <w:jc w:val="center"/>
            <w:rPr>
              <w:caps/>
              <w:sz w:val="18"/>
            </w:rPr>
          </w:pPr>
        </w:p>
      </w:tc>
      <w:tc>
        <w:tcPr>
          <w:tcW w:w="4674" w:type="dxa"/>
          <w:tcBorders>
            <w:bottom w:val="single" w:sz="8" w:space="0" w:color="D55816"/>
          </w:tcBorders>
          <w:shd w:val="clear" w:color="auto" w:fill="auto"/>
          <w:tcMar>
            <w:top w:w="0" w:type="dxa"/>
            <w:bottom w:w="0" w:type="dxa"/>
          </w:tcMar>
        </w:tcPr>
        <w:p w14:paraId="4A205DC5" w14:textId="77777777" w:rsidR="00CE70C9" w:rsidRDefault="00CE70C9" w:rsidP="00E74F5A">
          <w:pPr>
            <w:pStyle w:val="Header"/>
            <w:tabs>
              <w:tab w:val="clear" w:pos="4680"/>
              <w:tab w:val="clear" w:pos="9360"/>
            </w:tabs>
            <w:jc w:val="center"/>
            <w:rPr>
              <w:caps/>
              <w:sz w:val="18"/>
            </w:rPr>
          </w:pPr>
        </w:p>
      </w:tc>
    </w:tr>
    <w:tr w:rsidR="00CE70C9" w14:paraId="596949A1" w14:textId="77777777" w:rsidTr="00C10B22">
      <w:trPr>
        <w:jc w:val="center"/>
      </w:trPr>
      <w:sdt>
        <w:sdtPr>
          <w:rPr>
            <w:rFonts w:eastAsia="PingFang SC" w:cstheme="majorHAnsi"/>
            <w:color w:val="D55816" w:themeColor="accent2"/>
            <w:sz w:val="21"/>
            <w:szCs w:val="21"/>
          </w:rPr>
          <w:alias w:val="Author"/>
          <w:tag w:val=""/>
          <w:id w:val="1534151868"/>
          <w:placeholder>
            <w:docPart w:val="15626B3BD1C03C48A3A71F3B188CA10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tcBorders>
                <w:top w:val="single" w:sz="8" w:space="0" w:color="D55816"/>
              </w:tcBorders>
              <w:shd w:val="clear" w:color="auto" w:fill="auto"/>
              <w:vAlign w:val="center"/>
            </w:tcPr>
            <w:p w14:paraId="3C3D2B84" w14:textId="6E76F5FD" w:rsidR="00CE70C9" w:rsidRPr="00E74F5A" w:rsidRDefault="00E74F5A" w:rsidP="00E74F5A">
              <w:pPr>
                <w:rPr>
                  <w:rFonts w:asciiTheme="majorHAnsi" w:hAnsiTheme="majorHAnsi" w:cstheme="majorHAnsi"/>
                  <w:sz w:val="22"/>
                  <w:szCs w:val="22"/>
                </w:rPr>
              </w:pPr>
              <w:r w:rsidRPr="00C10B22">
                <w:rPr>
                  <w:rFonts w:eastAsia="PingFang SC" w:cstheme="majorHAnsi"/>
                  <w:color w:val="D55816" w:themeColor="accent2"/>
                  <w:sz w:val="21"/>
                  <w:szCs w:val="21"/>
                </w:rPr>
                <w:t>由歧舌出品</w:t>
              </w:r>
            </w:p>
          </w:tc>
        </w:sdtContent>
      </w:sdt>
      <w:tc>
        <w:tcPr>
          <w:tcW w:w="4674" w:type="dxa"/>
          <w:tcBorders>
            <w:top w:val="single" w:sz="8" w:space="0" w:color="D55816"/>
          </w:tcBorders>
          <w:shd w:val="clear" w:color="auto" w:fill="auto"/>
          <w:vAlign w:val="center"/>
        </w:tcPr>
        <w:p w14:paraId="11BB4C42" w14:textId="77777777" w:rsidR="00CE70C9" w:rsidRPr="00E74F5A" w:rsidRDefault="00CE70C9" w:rsidP="00E74F5A">
          <w:pPr>
            <w:jc w:val="right"/>
            <w:rPr>
              <w:rFonts w:asciiTheme="majorHAnsi" w:hAnsiTheme="majorHAnsi" w:cstheme="majorHAnsi"/>
              <w:sz w:val="22"/>
              <w:szCs w:val="22"/>
            </w:rPr>
          </w:pPr>
          <w:r w:rsidRPr="00C10B22">
            <w:rPr>
              <w:rFonts w:asciiTheme="majorHAnsi" w:hAnsiTheme="majorHAnsi" w:cstheme="majorHAnsi"/>
              <w:color w:val="D55816" w:themeColor="accent2"/>
              <w:sz w:val="22"/>
              <w:szCs w:val="22"/>
            </w:rPr>
            <w:fldChar w:fldCharType="begin"/>
          </w:r>
          <w:r w:rsidRPr="00C10B22">
            <w:rPr>
              <w:rFonts w:asciiTheme="majorHAnsi" w:hAnsiTheme="majorHAnsi" w:cstheme="majorHAnsi"/>
              <w:color w:val="D55816" w:themeColor="accent2"/>
              <w:sz w:val="22"/>
              <w:szCs w:val="22"/>
            </w:rPr>
            <w:instrText xml:space="preserve"> PAGE   \* MERGEFORMAT </w:instrText>
          </w:r>
          <w:r w:rsidRPr="00C10B22">
            <w:rPr>
              <w:rFonts w:asciiTheme="majorHAnsi" w:hAnsiTheme="majorHAnsi" w:cstheme="majorHAnsi"/>
              <w:color w:val="D55816" w:themeColor="accent2"/>
              <w:sz w:val="22"/>
              <w:szCs w:val="22"/>
            </w:rPr>
            <w:fldChar w:fldCharType="separate"/>
          </w:r>
          <w:r w:rsidRPr="00C10B22">
            <w:rPr>
              <w:rFonts w:asciiTheme="majorHAnsi" w:hAnsiTheme="majorHAnsi" w:cstheme="majorHAnsi"/>
              <w:color w:val="D55816" w:themeColor="accent2"/>
              <w:sz w:val="22"/>
              <w:szCs w:val="22"/>
            </w:rPr>
            <w:t>2</w:t>
          </w:r>
          <w:r w:rsidRPr="00C10B22">
            <w:rPr>
              <w:rFonts w:asciiTheme="majorHAnsi" w:hAnsiTheme="majorHAnsi" w:cstheme="majorHAnsi"/>
              <w:color w:val="D55816" w:themeColor="accent2"/>
              <w:sz w:val="22"/>
              <w:szCs w:val="22"/>
            </w:rPr>
            <w:fldChar w:fldCharType="end"/>
          </w:r>
        </w:p>
      </w:tc>
    </w:tr>
  </w:tbl>
  <w:p w14:paraId="0B82C84D" w14:textId="2E8E959A" w:rsidR="00E41E00" w:rsidRPr="000B6B23" w:rsidRDefault="00E41E00" w:rsidP="00E74F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4FB29" w14:textId="77777777" w:rsidR="00ED56F1" w:rsidRDefault="00ED56F1" w:rsidP="00233AC5">
      <w:pPr>
        <w:spacing w:after="0" w:line="240" w:lineRule="auto"/>
      </w:pPr>
      <w:r>
        <w:separator/>
      </w:r>
    </w:p>
  </w:footnote>
  <w:footnote w:type="continuationSeparator" w:id="0">
    <w:p w14:paraId="2B7E7D4F" w14:textId="77777777" w:rsidR="00ED56F1" w:rsidRDefault="00ED56F1" w:rsidP="00233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70DD" w14:textId="77777777" w:rsidR="005C49D5" w:rsidRDefault="005C49D5">
    <w:pPr>
      <w:pStyle w:val="Header"/>
    </w:pPr>
  </w:p>
  <w:p w14:paraId="1DCCA009" w14:textId="77777777" w:rsidR="005C49D5" w:rsidRDefault="005C4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998FD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7270D63E"/>
    <w:lvl w:ilvl="0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</w:abstractNum>
  <w:abstractNum w:abstractNumId="9" w15:restartNumberingAfterBreak="0">
    <w:nsid w:val="0AD5401D"/>
    <w:multiLevelType w:val="hybridMultilevel"/>
    <w:tmpl w:val="C5A84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514A7"/>
    <w:multiLevelType w:val="hybridMultilevel"/>
    <w:tmpl w:val="0AAA6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353A5"/>
    <w:multiLevelType w:val="hybridMultilevel"/>
    <w:tmpl w:val="3A2C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0"/>
  </w:num>
  <w:num w:numId="12">
    <w:abstractNumId w:val="1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4C2D"/>
    <w:rsid w:val="00037E03"/>
    <w:rsid w:val="000506CA"/>
    <w:rsid w:val="0006063C"/>
    <w:rsid w:val="00071598"/>
    <w:rsid w:val="00091DA3"/>
    <w:rsid w:val="000B586E"/>
    <w:rsid w:val="000B6B23"/>
    <w:rsid w:val="000E7C16"/>
    <w:rsid w:val="000F0006"/>
    <w:rsid w:val="0011201F"/>
    <w:rsid w:val="0015074B"/>
    <w:rsid w:val="0015536E"/>
    <w:rsid w:val="00162236"/>
    <w:rsid w:val="001C70BA"/>
    <w:rsid w:val="001D6A1D"/>
    <w:rsid w:val="001E53BB"/>
    <w:rsid w:val="00200ED5"/>
    <w:rsid w:val="00226428"/>
    <w:rsid w:val="00233AC5"/>
    <w:rsid w:val="00254C63"/>
    <w:rsid w:val="002919BE"/>
    <w:rsid w:val="0029639D"/>
    <w:rsid w:val="002B56F1"/>
    <w:rsid w:val="002C0D24"/>
    <w:rsid w:val="002F0FD3"/>
    <w:rsid w:val="002F51A1"/>
    <w:rsid w:val="00326F90"/>
    <w:rsid w:val="00331B32"/>
    <w:rsid w:val="00345FBA"/>
    <w:rsid w:val="00352261"/>
    <w:rsid w:val="00352A4C"/>
    <w:rsid w:val="00372530"/>
    <w:rsid w:val="0039527E"/>
    <w:rsid w:val="004131D8"/>
    <w:rsid w:val="00464BA7"/>
    <w:rsid w:val="004719FB"/>
    <w:rsid w:val="00480CF8"/>
    <w:rsid w:val="004C11EF"/>
    <w:rsid w:val="004D4172"/>
    <w:rsid w:val="004F61CC"/>
    <w:rsid w:val="00571124"/>
    <w:rsid w:val="005C49D5"/>
    <w:rsid w:val="005C52E3"/>
    <w:rsid w:val="005C5E97"/>
    <w:rsid w:val="005D3D01"/>
    <w:rsid w:val="005D7F59"/>
    <w:rsid w:val="006046DC"/>
    <w:rsid w:val="00661D8A"/>
    <w:rsid w:val="0067472B"/>
    <w:rsid w:val="00682C38"/>
    <w:rsid w:val="006A266E"/>
    <w:rsid w:val="00712716"/>
    <w:rsid w:val="00713009"/>
    <w:rsid w:val="00725213"/>
    <w:rsid w:val="007416AF"/>
    <w:rsid w:val="00756066"/>
    <w:rsid w:val="00757C14"/>
    <w:rsid w:val="007B0B11"/>
    <w:rsid w:val="007B1DED"/>
    <w:rsid w:val="007F159C"/>
    <w:rsid w:val="007F2980"/>
    <w:rsid w:val="00810021"/>
    <w:rsid w:val="00841803"/>
    <w:rsid w:val="008850E3"/>
    <w:rsid w:val="00887A79"/>
    <w:rsid w:val="00910967"/>
    <w:rsid w:val="009148E6"/>
    <w:rsid w:val="009316C0"/>
    <w:rsid w:val="00A0091F"/>
    <w:rsid w:val="00A522BA"/>
    <w:rsid w:val="00A800DE"/>
    <w:rsid w:val="00AA1D8D"/>
    <w:rsid w:val="00B07D78"/>
    <w:rsid w:val="00B47730"/>
    <w:rsid w:val="00B51181"/>
    <w:rsid w:val="00BD617A"/>
    <w:rsid w:val="00BF5177"/>
    <w:rsid w:val="00C10B22"/>
    <w:rsid w:val="00C143D9"/>
    <w:rsid w:val="00C323B7"/>
    <w:rsid w:val="00C87BB2"/>
    <w:rsid w:val="00C908DC"/>
    <w:rsid w:val="00C93339"/>
    <w:rsid w:val="00CB0664"/>
    <w:rsid w:val="00CE70C9"/>
    <w:rsid w:val="00D06C11"/>
    <w:rsid w:val="00D57FF0"/>
    <w:rsid w:val="00D9014F"/>
    <w:rsid w:val="00D9052A"/>
    <w:rsid w:val="00D91067"/>
    <w:rsid w:val="00D93C0B"/>
    <w:rsid w:val="00DB48D0"/>
    <w:rsid w:val="00E23AA0"/>
    <w:rsid w:val="00E41E00"/>
    <w:rsid w:val="00E4580F"/>
    <w:rsid w:val="00E74F5A"/>
    <w:rsid w:val="00E9247A"/>
    <w:rsid w:val="00E944C5"/>
    <w:rsid w:val="00ED56F1"/>
    <w:rsid w:val="00F1266A"/>
    <w:rsid w:val="00F13C41"/>
    <w:rsid w:val="00FA47C3"/>
    <w:rsid w:val="00FB1C96"/>
    <w:rsid w:val="00FC693F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454E39"/>
  <w15:docId w15:val="{51025BB6-3046-9E4F-8EE1-1C2EC0C2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JP" w:eastAsia="zh-CN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428"/>
    <w:rPr>
      <w:rFonts w:ascii="PingFang SC" w:hAnsi="PingFang SC"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10B22"/>
    <w:pPr>
      <w:pBdr>
        <w:top w:val="single" w:sz="8" w:space="4" w:color="EAEAEA" w:themeColor="text2" w:themeTint="1A"/>
        <w:left w:val="single" w:sz="8" w:space="4" w:color="EAEAEA" w:themeColor="text2" w:themeTint="1A"/>
        <w:bottom w:val="single" w:sz="8" w:space="1" w:color="EAEAEA" w:themeColor="text2" w:themeTint="1A"/>
        <w:right w:val="single" w:sz="8" w:space="4" w:color="EAEAEA" w:themeColor="text2" w:themeTint="1A"/>
      </w:pBdr>
      <w:shd w:val="clear" w:color="auto" w:fill="F2F2F2" w:themeFill="background1" w:themeFillShade="F2"/>
      <w:spacing w:before="720" w:after="120" w:line="269" w:lineRule="auto"/>
      <w:ind w:left="113"/>
      <w:contextualSpacing/>
      <w:outlineLvl w:val="0"/>
    </w:pPr>
    <w:rPr>
      <w:rFonts w:asciiTheme="majorHAnsi" w:eastAsia="PingFang SC" w:hAnsiTheme="majorHAnsi" w:cs="Microsoft YaHei"/>
      <w:bCs/>
      <w:color w:val="7B230B" w:themeColor="accent1" w:themeShade="BF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10B22"/>
    <w:pPr>
      <w:spacing w:before="200" w:after="100" w:line="269" w:lineRule="auto"/>
      <w:contextualSpacing/>
      <w:outlineLvl w:val="1"/>
    </w:pPr>
    <w:rPr>
      <w:rFonts w:asciiTheme="majorHAnsi" w:eastAsia="PingFang SC" w:hAnsiTheme="majorHAnsi" w:cs="Times New Roman (Headings CS)"/>
      <w:b/>
      <w:bCs/>
      <w:color w:val="521807" w:themeColor="accent1" w:themeShade="80"/>
      <w:sz w:val="24"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10B22"/>
    <w:pPr>
      <w:pBdr>
        <w:left w:val="single" w:sz="24" w:space="2" w:color="EF9769" w:themeColor="accent2" w:themeTint="99"/>
        <w:bottom w:val="single" w:sz="8" w:space="2" w:color="EF9769" w:themeColor="accent2" w:themeTint="99"/>
      </w:pBdr>
      <w:spacing w:before="120" w:after="100" w:line="240" w:lineRule="auto"/>
      <w:ind w:left="113"/>
      <w:contextualSpacing/>
      <w:outlineLvl w:val="2"/>
    </w:pPr>
    <w:rPr>
      <w:rFonts w:asciiTheme="majorHAnsi" w:eastAsia="PingFang SC" w:hAnsiTheme="majorHAnsi" w:cs="Times New Roman (Headings CS)"/>
      <w:b/>
      <w:bCs/>
      <w:color w:val="EF9769" w:themeColor="accent2" w:themeTint="99"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10967"/>
    <w:pPr>
      <w:pBdr>
        <w:left w:val="single" w:sz="4" w:space="2" w:color="D55816" w:themeColor="accent2"/>
        <w:bottom w:val="single" w:sz="4" w:space="2" w:color="D55816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F4110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0967"/>
    <w:pPr>
      <w:pBdr>
        <w:left w:val="dotted" w:sz="4" w:space="2" w:color="D55816" w:themeColor="accent2"/>
        <w:bottom w:val="dotted" w:sz="4" w:space="2" w:color="D55816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F4110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0967"/>
    <w:pPr>
      <w:pBdr>
        <w:bottom w:val="single" w:sz="4" w:space="2" w:color="F4BA9B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F4110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0967"/>
    <w:pPr>
      <w:pBdr>
        <w:bottom w:val="dotted" w:sz="4" w:space="2" w:color="EF9769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F4110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096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D55816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096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D55816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autoRedefine/>
    <w:uiPriority w:val="99"/>
    <w:unhideWhenUsed/>
    <w:qFormat/>
    <w:rsid w:val="00C10B22"/>
    <w:pPr>
      <w:spacing w:after="0" w:line="240" w:lineRule="auto"/>
    </w:pPr>
    <w:rPr>
      <w:rFonts w:asciiTheme="majorHAnsi" w:hAnsiTheme="majorHAnsi" w:cstheme="majorHAnsi"/>
      <w:caps/>
      <w:color w:val="D55816" w:themeColor="accent2"/>
      <w:sz w:val="22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10B22"/>
    <w:rPr>
      <w:rFonts w:asciiTheme="majorHAnsi" w:hAnsiTheme="majorHAnsi" w:cstheme="majorHAnsi"/>
      <w:iCs/>
      <w:caps/>
      <w:color w:val="D55816" w:themeColor="accent2"/>
      <w:szCs w:val="18"/>
    </w:rPr>
  </w:style>
  <w:style w:type="paragraph" w:styleId="NoSpacing">
    <w:name w:val="No Spacing"/>
    <w:basedOn w:val="Normal"/>
    <w:link w:val="NoSpacingChar"/>
    <w:uiPriority w:val="1"/>
    <w:qFormat/>
    <w:rsid w:val="0091096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10B22"/>
    <w:rPr>
      <w:rFonts w:asciiTheme="majorHAnsi" w:eastAsia="PingFang SC" w:hAnsiTheme="majorHAnsi" w:cs="Microsoft YaHei"/>
      <w:bCs/>
      <w:iCs/>
      <w:color w:val="7B230B" w:themeColor="accent1" w:themeShade="BF"/>
      <w:sz w:val="28"/>
      <w:shd w:val="clear" w:color="auto" w:fill="F2F2F2" w:themeFill="background1" w:themeFillShade="F2"/>
    </w:rPr>
  </w:style>
  <w:style w:type="character" w:customStyle="1" w:styleId="Heading2Char">
    <w:name w:val="Heading 2 Char"/>
    <w:basedOn w:val="DefaultParagraphFont"/>
    <w:link w:val="Heading2"/>
    <w:uiPriority w:val="9"/>
    <w:rsid w:val="00C10B22"/>
    <w:rPr>
      <w:rFonts w:asciiTheme="majorHAnsi" w:eastAsia="PingFang SC" w:hAnsiTheme="majorHAnsi" w:cs="Times New Roman (Headings CS)"/>
      <w:b/>
      <w:bCs/>
      <w:iCs/>
      <w:color w:val="521807" w:themeColor="accent1" w:themeShade="80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10B22"/>
    <w:rPr>
      <w:rFonts w:asciiTheme="majorHAnsi" w:eastAsia="PingFang SC" w:hAnsiTheme="majorHAnsi" w:cs="Times New Roman (Headings CS)"/>
      <w:b/>
      <w:bCs/>
      <w:iCs/>
      <w:color w:val="EF9769" w:themeColor="accent2" w:themeTint="99"/>
      <w:sz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10B22"/>
    <w:pPr>
      <w:spacing w:after="120" w:line="240" w:lineRule="auto"/>
    </w:pPr>
    <w:rPr>
      <w:rFonts w:asciiTheme="minorHAnsi" w:eastAsiaTheme="majorEastAsia" w:hAnsiTheme="minorHAnsi" w:cstheme="majorBidi"/>
      <w:color w:val="D55816" w:themeColor="accent2"/>
      <w:spacing w:val="10"/>
      <w:sz w:val="96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10B22"/>
    <w:rPr>
      <w:rFonts w:eastAsiaTheme="majorEastAsia" w:cstheme="majorBidi"/>
      <w:iCs/>
      <w:color w:val="D55816" w:themeColor="accent2"/>
      <w:spacing w:val="10"/>
      <w:sz w:val="96"/>
      <w:szCs w:val="48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C10B22"/>
    <w:pPr>
      <w:spacing w:before="200" w:after="360" w:line="240" w:lineRule="auto"/>
    </w:pPr>
    <w:rPr>
      <w:rFonts w:asciiTheme="majorHAnsi" w:eastAsiaTheme="majorEastAsia" w:hAnsiTheme="majorHAnsi" w:cstheme="majorBidi"/>
      <w:b/>
      <w:color w:val="5E473D" w:themeColor="accent5" w:themeShade="BF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0B22"/>
    <w:rPr>
      <w:rFonts w:asciiTheme="majorHAnsi" w:eastAsiaTheme="majorEastAsia" w:hAnsiTheme="majorHAnsi" w:cstheme="majorBidi"/>
      <w:b/>
      <w:iCs/>
      <w:color w:val="5E473D" w:themeColor="accent5" w:themeShade="BF"/>
      <w:sz w:val="36"/>
      <w:szCs w:val="24"/>
    </w:rPr>
  </w:style>
  <w:style w:type="paragraph" w:styleId="ListParagraph">
    <w:name w:val="List Paragraph"/>
    <w:basedOn w:val="Normal"/>
    <w:uiPriority w:val="34"/>
    <w:qFormat/>
    <w:rsid w:val="0091096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autoRedefine/>
    <w:uiPriority w:val="99"/>
    <w:unhideWhenUsed/>
    <w:qFormat/>
    <w:rsid w:val="00713009"/>
    <w:pPr>
      <w:spacing w:line="240" w:lineRule="auto"/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autoRedefine/>
    <w:uiPriority w:val="99"/>
    <w:unhideWhenUsed/>
    <w:qFormat/>
    <w:rsid w:val="009148E6"/>
    <w:pPr>
      <w:numPr>
        <w:numId w:val="1"/>
      </w:numPr>
      <w:spacing w:line="240" w:lineRule="auto"/>
      <w:contextualSpacing/>
    </w:pPr>
    <w:rPr>
      <w:rFonts w:asciiTheme="majorHAnsi" w:eastAsia="PingFang SC" w:hAnsiTheme="majorHAnsi" w:cs="Times New Roman (Body CS)"/>
      <w:iCs w:val="0"/>
      <w:color w:val="521807" w:themeColor="accent1" w:themeShade="80"/>
      <w:sz w:val="24"/>
      <w:szCs w:val="22"/>
    </w:rPr>
  </w:style>
  <w:style w:type="paragraph" w:styleId="ListBullet2">
    <w:name w:val="List Bullet 2"/>
    <w:basedOn w:val="Normal"/>
    <w:uiPriority w:val="99"/>
    <w:unhideWhenUsed/>
    <w:rsid w:val="00226428"/>
    <w:pPr>
      <w:numPr>
        <w:numId w:val="2"/>
      </w:numPr>
      <w:spacing w:line="240" w:lineRule="auto"/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autoRedefine/>
    <w:uiPriority w:val="99"/>
    <w:unhideWhenUsed/>
    <w:qFormat/>
    <w:rsid w:val="00725213"/>
    <w:pPr>
      <w:numPr>
        <w:numId w:val="5"/>
      </w:numPr>
      <w:spacing w:line="360" w:lineRule="auto"/>
      <w:contextualSpacing/>
    </w:pPr>
    <w:rPr>
      <w:rFonts w:asciiTheme="majorHAnsi" w:eastAsia="PingFang SC" w:hAnsiTheme="majorHAnsi"/>
      <w:iCs w:val="0"/>
      <w:color w:val="404040" w:themeColor="text1" w:themeTint="BF"/>
      <w:sz w:val="22"/>
      <w:szCs w:val="22"/>
    </w:r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autoRedefine/>
    <w:uiPriority w:val="99"/>
    <w:unhideWhenUsed/>
    <w:rsid w:val="006A266E"/>
    <w:pPr>
      <w:spacing w:after="120" w:line="240" w:lineRule="auto"/>
      <w:ind w:left="360"/>
      <w:contextualSpacing/>
    </w:pPr>
    <w:rPr>
      <w:rFonts w:eastAsia="PingFang SC"/>
      <w:color w:val="7F7F7F" w:themeColor="text1" w:themeTint="80"/>
      <w:sz w:val="22"/>
      <w:szCs w:val="22"/>
    </w:r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10B22"/>
    <w:pPr>
      <w:pBdr>
        <w:bottom w:val="single" w:sz="8" w:space="8" w:color="D55816" w:themeColor="accent2"/>
      </w:pBdr>
      <w:spacing w:after="840" w:line="240" w:lineRule="auto"/>
    </w:pPr>
    <w:rPr>
      <w:rFonts w:asciiTheme="majorHAnsi" w:eastAsia="PingFang SC" w:hAnsiTheme="majorHAnsi" w:cs="Times New Roman (Body CS)"/>
      <w:color w:val="5E473D" w:themeColor="accent5" w:themeShade="BF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C10B22"/>
    <w:rPr>
      <w:rFonts w:asciiTheme="majorHAnsi" w:eastAsia="PingFang SC" w:hAnsiTheme="majorHAnsi" w:cs="Times New Roman (Body CS)"/>
      <w:iCs/>
      <w:color w:val="5E473D" w:themeColor="accent5" w:themeShade="BF"/>
      <w:sz w:val="28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10967"/>
    <w:rPr>
      <w:rFonts w:asciiTheme="majorHAnsi" w:eastAsiaTheme="majorEastAsia" w:hAnsiTheme="majorHAnsi" w:cstheme="majorBidi"/>
      <w:b/>
      <w:bCs/>
      <w:i/>
      <w:iCs/>
      <w:color w:val="9F4110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0967"/>
    <w:rPr>
      <w:rFonts w:asciiTheme="majorHAnsi" w:eastAsiaTheme="majorEastAsia" w:hAnsiTheme="majorHAnsi" w:cstheme="majorBidi"/>
      <w:b/>
      <w:bCs/>
      <w:i/>
      <w:iCs/>
      <w:color w:val="9F4110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967"/>
    <w:rPr>
      <w:rFonts w:asciiTheme="majorHAnsi" w:eastAsiaTheme="majorEastAsia" w:hAnsiTheme="majorHAnsi" w:cstheme="majorBidi"/>
      <w:i/>
      <w:iCs/>
      <w:color w:val="9F4110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0967"/>
    <w:rPr>
      <w:rFonts w:asciiTheme="majorHAnsi" w:eastAsiaTheme="majorEastAsia" w:hAnsiTheme="majorHAnsi" w:cstheme="majorBidi"/>
      <w:i/>
      <w:iCs/>
      <w:color w:val="9F4110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0967"/>
    <w:rPr>
      <w:rFonts w:asciiTheme="majorHAnsi" w:eastAsiaTheme="majorEastAsia" w:hAnsiTheme="majorHAnsi" w:cstheme="majorBidi"/>
      <w:i/>
      <w:iCs/>
      <w:color w:val="D55816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0967"/>
    <w:rPr>
      <w:rFonts w:asciiTheme="majorHAnsi" w:eastAsiaTheme="majorEastAsia" w:hAnsiTheme="majorHAnsi" w:cstheme="majorBidi"/>
      <w:i/>
      <w:iCs/>
      <w:color w:val="D55816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0967"/>
    <w:rPr>
      <w:b/>
      <w:bCs/>
      <w:color w:val="9F4110" w:themeColor="accent2" w:themeShade="BF"/>
      <w:sz w:val="18"/>
      <w:szCs w:val="18"/>
    </w:rPr>
  </w:style>
  <w:style w:type="character" w:styleId="Strong">
    <w:name w:val="Strong"/>
    <w:uiPriority w:val="22"/>
    <w:qFormat/>
    <w:rsid w:val="006A266E"/>
    <w:rPr>
      <w:rFonts w:ascii="PingFang SC" w:hAnsi="PingFang SC"/>
      <w:b/>
      <w:bCs/>
      <w:i w:val="0"/>
      <w:spacing w:val="0"/>
      <w:sz w:val="24"/>
    </w:rPr>
  </w:style>
  <w:style w:type="character" w:styleId="Emphasis">
    <w:name w:val="Emphasis"/>
    <w:uiPriority w:val="20"/>
    <w:qFormat/>
    <w:rsid w:val="00910967"/>
    <w:rPr>
      <w:rFonts w:asciiTheme="majorHAnsi" w:eastAsiaTheme="majorEastAsia" w:hAnsiTheme="majorHAnsi" w:cstheme="majorBidi"/>
      <w:b/>
      <w:bCs/>
      <w:i/>
      <w:iCs/>
      <w:color w:val="D55816" w:themeColor="accent2"/>
      <w:bdr w:val="single" w:sz="18" w:space="0" w:color="FADCCD" w:themeColor="accent2" w:themeTint="33"/>
      <w:shd w:val="clear" w:color="auto" w:fill="FADCCD" w:themeFill="accent2" w:themeFillTint="3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0967"/>
    <w:pPr>
      <w:pBdr>
        <w:top w:val="dotted" w:sz="8" w:space="10" w:color="D55816" w:themeColor="accent2"/>
        <w:bottom w:val="dotted" w:sz="8" w:space="10" w:color="D55816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D55816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0967"/>
    <w:rPr>
      <w:rFonts w:asciiTheme="majorHAnsi" w:eastAsiaTheme="majorEastAsia" w:hAnsiTheme="majorHAnsi" w:cstheme="majorBidi"/>
      <w:b/>
      <w:bCs/>
      <w:i/>
      <w:iCs/>
      <w:color w:val="D55816" w:themeColor="accent2"/>
      <w:sz w:val="20"/>
      <w:szCs w:val="20"/>
    </w:rPr>
  </w:style>
  <w:style w:type="character" w:styleId="SubtleEmphasis">
    <w:name w:val="Subtle Emphasis"/>
    <w:uiPriority w:val="19"/>
    <w:qFormat/>
    <w:rsid w:val="00910967"/>
    <w:rPr>
      <w:rFonts w:asciiTheme="majorHAnsi" w:eastAsiaTheme="majorEastAsia" w:hAnsiTheme="majorHAnsi" w:cstheme="majorBidi"/>
      <w:i/>
      <w:iCs/>
      <w:color w:val="D55816" w:themeColor="accent2"/>
    </w:rPr>
  </w:style>
  <w:style w:type="character" w:styleId="IntenseEmphasis">
    <w:name w:val="Intense Emphasis"/>
    <w:uiPriority w:val="21"/>
    <w:qFormat/>
    <w:rsid w:val="0091096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55816" w:themeColor="accent2"/>
      <w:shd w:val="clear" w:color="auto" w:fill="D55816" w:themeFill="accent2"/>
      <w:vertAlign w:val="baseline"/>
    </w:rPr>
  </w:style>
  <w:style w:type="character" w:styleId="SubtleReference">
    <w:name w:val="Subtle Reference"/>
    <w:uiPriority w:val="31"/>
    <w:qFormat/>
    <w:rsid w:val="00910967"/>
    <w:rPr>
      <w:i/>
      <w:iCs/>
      <w:smallCaps/>
      <w:color w:val="D55816" w:themeColor="accent2"/>
      <w:u w:color="D55816" w:themeColor="accent2"/>
    </w:rPr>
  </w:style>
  <w:style w:type="character" w:styleId="IntenseReference">
    <w:name w:val="Intense Reference"/>
    <w:uiPriority w:val="32"/>
    <w:qFormat/>
    <w:rsid w:val="00910967"/>
    <w:rPr>
      <w:b/>
      <w:bCs/>
      <w:i/>
      <w:iCs/>
      <w:smallCaps/>
      <w:color w:val="D55816" w:themeColor="accent2"/>
      <w:u w:color="D55816" w:themeColor="accent2"/>
    </w:rPr>
  </w:style>
  <w:style w:type="character" w:styleId="BookTitle">
    <w:name w:val="Book Title"/>
    <w:uiPriority w:val="33"/>
    <w:qFormat/>
    <w:rsid w:val="00910967"/>
    <w:rPr>
      <w:rFonts w:asciiTheme="majorHAnsi" w:eastAsiaTheme="majorEastAsia" w:hAnsiTheme="majorHAnsi" w:cstheme="majorBidi"/>
      <w:b/>
      <w:bCs/>
      <w:i/>
      <w:iCs/>
      <w:smallCaps/>
      <w:color w:val="9F4110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0967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7B230B" w:themeColor="accent1" w:themeShade="BF"/>
    </w:rPr>
    <w:tblPr>
      <w:tblStyleRowBandSize w:val="1"/>
      <w:tblStyleColBandSize w:val="1"/>
      <w:tblBorders>
        <w:top w:val="single" w:sz="8" w:space="0" w:color="A5300F" w:themeColor="accent1"/>
        <w:bottom w:val="single" w:sz="8" w:space="0" w:color="A5300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300F" w:themeColor="accent1"/>
          <w:left w:val="nil"/>
          <w:bottom w:val="single" w:sz="8" w:space="0" w:color="A5300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300F" w:themeColor="accent1"/>
          <w:left w:val="nil"/>
          <w:bottom w:val="single" w:sz="8" w:space="0" w:color="A5300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3B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C3B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F4110" w:themeColor="accent2" w:themeShade="BF"/>
    </w:rPr>
    <w:tblPr>
      <w:tblStyleRowBandSize w:val="1"/>
      <w:tblStyleColBandSize w:val="1"/>
      <w:tblBorders>
        <w:top w:val="single" w:sz="8" w:space="0" w:color="D55816" w:themeColor="accent2"/>
        <w:bottom w:val="single" w:sz="8" w:space="0" w:color="D5581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816" w:themeColor="accent2"/>
          <w:left w:val="nil"/>
          <w:bottom w:val="single" w:sz="8" w:space="0" w:color="D5581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816" w:themeColor="accent2"/>
          <w:left w:val="nil"/>
          <w:bottom w:val="single" w:sz="8" w:space="0" w:color="D5581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4C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4C1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AC7117" w:themeColor="accent3" w:themeShade="BF"/>
    </w:rPr>
    <w:tblPr>
      <w:tblStyleRowBandSize w:val="1"/>
      <w:tblStyleColBandSize w:val="1"/>
      <w:tblBorders>
        <w:top w:val="single" w:sz="8" w:space="0" w:color="E19825" w:themeColor="accent3"/>
        <w:bottom w:val="single" w:sz="8" w:space="0" w:color="E1982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19825" w:themeColor="accent3"/>
          <w:left w:val="nil"/>
          <w:bottom w:val="single" w:sz="8" w:space="0" w:color="E1982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19825" w:themeColor="accent3"/>
          <w:left w:val="nil"/>
          <w:bottom w:val="single" w:sz="8" w:space="0" w:color="E1982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5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E5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8D7654" w:themeColor="accent4" w:themeShade="BF"/>
    </w:rPr>
    <w:tblPr>
      <w:tblStyleRowBandSize w:val="1"/>
      <w:tblStyleColBandSize w:val="1"/>
      <w:tblBorders>
        <w:top w:val="single" w:sz="8" w:space="0" w:color="B19C7D" w:themeColor="accent4"/>
        <w:bottom w:val="single" w:sz="8" w:space="0" w:color="B19C7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9C7D" w:themeColor="accent4"/>
          <w:left w:val="nil"/>
          <w:bottom w:val="single" w:sz="8" w:space="0" w:color="B19C7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9C7D" w:themeColor="accent4"/>
          <w:left w:val="nil"/>
          <w:bottom w:val="single" w:sz="8" w:space="0" w:color="B19C7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6D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6D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5E473D" w:themeColor="accent5" w:themeShade="BF"/>
    </w:rPr>
    <w:tblPr>
      <w:tblStyleRowBandSize w:val="1"/>
      <w:tblStyleColBandSize w:val="1"/>
      <w:tblBorders>
        <w:top w:val="single" w:sz="8" w:space="0" w:color="7F5F52" w:themeColor="accent5"/>
        <w:bottom w:val="single" w:sz="8" w:space="0" w:color="7F5F5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5F52" w:themeColor="accent5"/>
          <w:left w:val="nil"/>
          <w:bottom w:val="single" w:sz="8" w:space="0" w:color="7F5F5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5F52" w:themeColor="accent5"/>
          <w:left w:val="nil"/>
          <w:bottom w:val="single" w:sz="8" w:space="0" w:color="7F5F5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6D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6D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855D36" w:themeColor="accent6" w:themeShade="BF"/>
    </w:rPr>
    <w:tblPr>
      <w:tblStyleRowBandSize w:val="1"/>
      <w:tblStyleColBandSize w:val="1"/>
      <w:tblBorders>
        <w:top w:val="single" w:sz="8" w:space="0" w:color="B27D49" w:themeColor="accent6"/>
        <w:bottom w:val="single" w:sz="8" w:space="0" w:color="B27D4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7D49" w:themeColor="accent6"/>
          <w:left w:val="nil"/>
          <w:bottom w:val="single" w:sz="8" w:space="0" w:color="B27D4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7D49" w:themeColor="accent6"/>
          <w:left w:val="nil"/>
          <w:bottom w:val="single" w:sz="8" w:space="0" w:color="B27D4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DE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DED1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A5300F" w:themeColor="accent1"/>
        <w:left w:val="single" w:sz="8" w:space="0" w:color="A5300F" w:themeColor="accent1"/>
        <w:bottom w:val="single" w:sz="8" w:space="0" w:color="A5300F" w:themeColor="accent1"/>
        <w:right w:val="single" w:sz="8" w:space="0" w:color="A5300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300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</w:tcBorders>
      </w:tcPr>
    </w:tblStylePr>
    <w:tblStylePr w:type="band1Horz"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D55816" w:themeColor="accent2"/>
        <w:left w:val="single" w:sz="8" w:space="0" w:color="D55816" w:themeColor="accent2"/>
        <w:bottom w:val="single" w:sz="8" w:space="0" w:color="D55816" w:themeColor="accent2"/>
        <w:right w:val="single" w:sz="8" w:space="0" w:color="D5581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581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</w:tcBorders>
      </w:tcPr>
    </w:tblStylePr>
    <w:tblStylePr w:type="band1Horz"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19825" w:themeColor="accent3"/>
        <w:left w:val="single" w:sz="8" w:space="0" w:color="E19825" w:themeColor="accent3"/>
        <w:bottom w:val="single" w:sz="8" w:space="0" w:color="E19825" w:themeColor="accent3"/>
        <w:right w:val="single" w:sz="8" w:space="0" w:color="E1982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1982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</w:tcBorders>
      </w:tcPr>
    </w:tblStylePr>
    <w:tblStylePr w:type="band1Horz"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19C7D" w:themeColor="accent4"/>
        <w:left w:val="single" w:sz="8" w:space="0" w:color="B19C7D" w:themeColor="accent4"/>
        <w:bottom w:val="single" w:sz="8" w:space="0" w:color="B19C7D" w:themeColor="accent4"/>
        <w:right w:val="single" w:sz="8" w:space="0" w:color="B19C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9C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</w:tcBorders>
      </w:tcPr>
    </w:tblStylePr>
    <w:tblStylePr w:type="band1Horz"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F5F52" w:themeColor="accent5"/>
        <w:left w:val="single" w:sz="8" w:space="0" w:color="7F5F52" w:themeColor="accent5"/>
        <w:bottom w:val="single" w:sz="8" w:space="0" w:color="7F5F52" w:themeColor="accent5"/>
        <w:right w:val="single" w:sz="8" w:space="0" w:color="7F5F5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</w:tcBorders>
      </w:tcPr>
    </w:tblStylePr>
    <w:tblStylePr w:type="band1Horz"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27D49" w:themeColor="accent6"/>
        <w:left w:val="single" w:sz="8" w:space="0" w:color="B27D49" w:themeColor="accent6"/>
        <w:bottom w:val="single" w:sz="8" w:space="0" w:color="B27D49" w:themeColor="accent6"/>
        <w:right w:val="single" w:sz="8" w:space="0" w:color="B27D4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7D4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</w:tcBorders>
      </w:tcPr>
    </w:tblStylePr>
    <w:tblStylePr w:type="band1Horz"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5300F" w:themeColor="accent1"/>
        <w:left w:val="single" w:sz="8" w:space="0" w:color="A5300F" w:themeColor="accent1"/>
        <w:bottom w:val="single" w:sz="8" w:space="0" w:color="A5300F" w:themeColor="accent1"/>
        <w:right w:val="single" w:sz="8" w:space="0" w:color="A5300F" w:themeColor="accent1"/>
        <w:insideH w:val="single" w:sz="8" w:space="0" w:color="A5300F" w:themeColor="accent1"/>
        <w:insideV w:val="single" w:sz="8" w:space="0" w:color="A5300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18" w:space="0" w:color="A5300F" w:themeColor="accent1"/>
          <w:right w:val="single" w:sz="8" w:space="0" w:color="A5300F" w:themeColor="accent1"/>
          <w:insideH w:val="nil"/>
          <w:insideV w:val="single" w:sz="8" w:space="0" w:color="A5300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  <w:insideH w:val="nil"/>
          <w:insideV w:val="single" w:sz="8" w:space="0" w:color="A5300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</w:tcBorders>
      </w:tcPr>
    </w:tblStylePr>
    <w:tblStylePr w:type="band1Vert"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</w:tcBorders>
        <w:shd w:val="clear" w:color="auto" w:fill="F8C3B4" w:themeFill="accent1" w:themeFillTint="3F"/>
      </w:tcPr>
    </w:tblStylePr>
    <w:tblStylePr w:type="band1Horz"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  <w:insideV w:val="single" w:sz="8" w:space="0" w:color="A5300F" w:themeColor="accent1"/>
        </w:tcBorders>
        <w:shd w:val="clear" w:color="auto" w:fill="F8C3B4" w:themeFill="accent1" w:themeFillTint="3F"/>
      </w:tcPr>
    </w:tblStylePr>
    <w:tblStylePr w:type="band2Horz"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  <w:insideV w:val="single" w:sz="8" w:space="0" w:color="A5300F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D55816" w:themeColor="accent2"/>
        <w:left w:val="single" w:sz="8" w:space="0" w:color="D55816" w:themeColor="accent2"/>
        <w:bottom w:val="single" w:sz="8" w:space="0" w:color="D55816" w:themeColor="accent2"/>
        <w:right w:val="single" w:sz="8" w:space="0" w:color="D55816" w:themeColor="accent2"/>
        <w:insideH w:val="single" w:sz="8" w:space="0" w:color="D55816" w:themeColor="accent2"/>
        <w:insideV w:val="single" w:sz="8" w:space="0" w:color="D5581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18" w:space="0" w:color="D55816" w:themeColor="accent2"/>
          <w:right w:val="single" w:sz="8" w:space="0" w:color="D55816" w:themeColor="accent2"/>
          <w:insideH w:val="nil"/>
          <w:insideV w:val="single" w:sz="8" w:space="0" w:color="D5581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  <w:insideH w:val="nil"/>
          <w:insideV w:val="single" w:sz="8" w:space="0" w:color="D5581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</w:tcBorders>
      </w:tcPr>
    </w:tblStylePr>
    <w:tblStylePr w:type="band1Vert"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</w:tcBorders>
        <w:shd w:val="clear" w:color="auto" w:fill="F8D4C1" w:themeFill="accent2" w:themeFillTint="3F"/>
      </w:tcPr>
    </w:tblStylePr>
    <w:tblStylePr w:type="band1Horz"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  <w:insideV w:val="single" w:sz="8" w:space="0" w:color="D55816" w:themeColor="accent2"/>
        </w:tcBorders>
        <w:shd w:val="clear" w:color="auto" w:fill="F8D4C1" w:themeFill="accent2" w:themeFillTint="3F"/>
      </w:tcPr>
    </w:tblStylePr>
    <w:tblStylePr w:type="band2Horz"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  <w:insideV w:val="single" w:sz="8" w:space="0" w:color="D55816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19825" w:themeColor="accent3"/>
        <w:left w:val="single" w:sz="8" w:space="0" w:color="E19825" w:themeColor="accent3"/>
        <w:bottom w:val="single" w:sz="8" w:space="0" w:color="E19825" w:themeColor="accent3"/>
        <w:right w:val="single" w:sz="8" w:space="0" w:color="E19825" w:themeColor="accent3"/>
        <w:insideH w:val="single" w:sz="8" w:space="0" w:color="E19825" w:themeColor="accent3"/>
        <w:insideV w:val="single" w:sz="8" w:space="0" w:color="E1982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18" w:space="0" w:color="E19825" w:themeColor="accent3"/>
          <w:right w:val="single" w:sz="8" w:space="0" w:color="E19825" w:themeColor="accent3"/>
          <w:insideH w:val="nil"/>
          <w:insideV w:val="single" w:sz="8" w:space="0" w:color="E1982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  <w:insideH w:val="nil"/>
          <w:insideV w:val="single" w:sz="8" w:space="0" w:color="E1982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</w:tcBorders>
      </w:tcPr>
    </w:tblStylePr>
    <w:tblStylePr w:type="band1Vert"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</w:tcBorders>
        <w:shd w:val="clear" w:color="auto" w:fill="F7E5C9" w:themeFill="accent3" w:themeFillTint="3F"/>
      </w:tcPr>
    </w:tblStylePr>
    <w:tblStylePr w:type="band1Horz"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  <w:insideV w:val="single" w:sz="8" w:space="0" w:color="E19825" w:themeColor="accent3"/>
        </w:tcBorders>
        <w:shd w:val="clear" w:color="auto" w:fill="F7E5C9" w:themeFill="accent3" w:themeFillTint="3F"/>
      </w:tcPr>
    </w:tblStylePr>
    <w:tblStylePr w:type="band2Horz"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  <w:insideV w:val="single" w:sz="8" w:space="0" w:color="E1982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19C7D" w:themeColor="accent4"/>
        <w:left w:val="single" w:sz="8" w:space="0" w:color="B19C7D" w:themeColor="accent4"/>
        <w:bottom w:val="single" w:sz="8" w:space="0" w:color="B19C7D" w:themeColor="accent4"/>
        <w:right w:val="single" w:sz="8" w:space="0" w:color="B19C7D" w:themeColor="accent4"/>
        <w:insideH w:val="single" w:sz="8" w:space="0" w:color="B19C7D" w:themeColor="accent4"/>
        <w:insideV w:val="single" w:sz="8" w:space="0" w:color="B19C7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18" w:space="0" w:color="B19C7D" w:themeColor="accent4"/>
          <w:right w:val="single" w:sz="8" w:space="0" w:color="B19C7D" w:themeColor="accent4"/>
          <w:insideH w:val="nil"/>
          <w:insideV w:val="single" w:sz="8" w:space="0" w:color="B19C7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  <w:insideH w:val="nil"/>
          <w:insideV w:val="single" w:sz="8" w:space="0" w:color="B19C7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</w:tcBorders>
      </w:tcPr>
    </w:tblStylePr>
    <w:tblStylePr w:type="band1Vert"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</w:tcBorders>
        <w:shd w:val="clear" w:color="auto" w:fill="EBE6DE" w:themeFill="accent4" w:themeFillTint="3F"/>
      </w:tcPr>
    </w:tblStylePr>
    <w:tblStylePr w:type="band1Horz"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  <w:insideV w:val="single" w:sz="8" w:space="0" w:color="B19C7D" w:themeColor="accent4"/>
        </w:tcBorders>
        <w:shd w:val="clear" w:color="auto" w:fill="EBE6DE" w:themeFill="accent4" w:themeFillTint="3F"/>
      </w:tcPr>
    </w:tblStylePr>
    <w:tblStylePr w:type="band2Horz"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  <w:insideV w:val="single" w:sz="8" w:space="0" w:color="B19C7D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F5F52" w:themeColor="accent5"/>
        <w:left w:val="single" w:sz="8" w:space="0" w:color="7F5F52" w:themeColor="accent5"/>
        <w:bottom w:val="single" w:sz="8" w:space="0" w:color="7F5F52" w:themeColor="accent5"/>
        <w:right w:val="single" w:sz="8" w:space="0" w:color="7F5F52" w:themeColor="accent5"/>
        <w:insideH w:val="single" w:sz="8" w:space="0" w:color="7F5F52" w:themeColor="accent5"/>
        <w:insideV w:val="single" w:sz="8" w:space="0" w:color="7F5F5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18" w:space="0" w:color="7F5F52" w:themeColor="accent5"/>
          <w:right w:val="single" w:sz="8" w:space="0" w:color="7F5F52" w:themeColor="accent5"/>
          <w:insideH w:val="nil"/>
          <w:insideV w:val="single" w:sz="8" w:space="0" w:color="7F5F5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  <w:insideH w:val="nil"/>
          <w:insideV w:val="single" w:sz="8" w:space="0" w:color="7F5F5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</w:tcBorders>
      </w:tcPr>
    </w:tblStylePr>
    <w:tblStylePr w:type="band1Vert"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</w:tcBorders>
        <w:shd w:val="clear" w:color="auto" w:fill="E1D6D1" w:themeFill="accent5" w:themeFillTint="3F"/>
      </w:tcPr>
    </w:tblStylePr>
    <w:tblStylePr w:type="band1Horz"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  <w:insideV w:val="single" w:sz="8" w:space="0" w:color="7F5F52" w:themeColor="accent5"/>
        </w:tcBorders>
        <w:shd w:val="clear" w:color="auto" w:fill="E1D6D1" w:themeFill="accent5" w:themeFillTint="3F"/>
      </w:tcPr>
    </w:tblStylePr>
    <w:tblStylePr w:type="band2Horz"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  <w:insideV w:val="single" w:sz="8" w:space="0" w:color="7F5F52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27D49" w:themeColor="accent6"/>
        <w:left w:val="single" w:sz="8" w:space="0" w:color="B27D49" w:themeColor="accent6"/>
        <w:bottom w:val="single" w:sz="8" w:space="0" w:color="B27D49" w:themeColor="accent6"/>
        <w:right w:val="single" w:sz="8" w:space="0" w:color="B27D49" w:themeColor="accent6"/>
        <w:insideH w:val="single" w:sz="8" w:space="0" w:color="B27D49" w:themeColor="accent6"/>
        <w:insideV w:val="single" w:sz="8" w:space="0" w:color="B27D4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18" w:space="0" w:color="B27D49" w:themeColor="accent6"/>
          <w:right w:val="single" w:sz="8" w:space="0" w:color="B27D49" w:themeColor="accent6"/>
          <w:insideH w:val="nil"/>
          <w:insideV w:val="single" w:sz="8" w:space="0" w:color="B27D4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  <w:insideH w:val="nil"/>
          <w:insideV w:val="single" w:sz="8" w:space="0" w:color="B27D4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</w:tcBorders>
      </w:tcPr>
    </w:tblStylePr>
    <w:tblStylePr w:type="band1Vert"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</w:tcBorders>
        <w:shd w:val="clear" w:color="auto" w:fill="ECDED1" w:themeFill="accent6" w:themeFillTint="3F"/>
      </w:tcPr>
    </w:tblStylePr>
    <w:tblStylePr w:type="band1Horz"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  <w:insideV w:val="single" w:sz="8" w:space="0" w:color="B27D49" w:themeColor="accent6"/>
        </w:tcBorders>
        <w:shd w:val="clear" w:color="auto" w:fill="ECDED1" w:themeFill="accent6" w:themeFillTint="3F"/>
      </w:tcPr>
    </w:tblStylePr>
    <w:tblStylePr w:type="band2Horz"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  <w:insideV w:val="single" w:sz="8" w:space="0" w:color="B27D49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A491C" w:themeColor="accent1" w:themeTint="BF"/>
        <w:left w:val="single" w:sz="8" w:space="0" w:color="EA491C" w:themeColor="accent1" w:themeTint="BF"/>
        <w:bottom w:val="single" w:sz="8" w:space="0" w:color="EA491C" w:themeColor="accent1" w:themeTint="BF"/>
        <w:right w:val="single" w:sz="8" w:space="0" w:color="EA491C" w:themeColor="accent1" w:themeTint="BF"/>
        <w:insideH w:val="single" w:sz="8" w:space="0" w:color="EA491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491C" w:themeColor="accent1" w:themeTint="BF"/>
          <w:left w:val="single" w:sz="8" w:space="0" w:color="EA491C" w:themeColor="accent1" w:themeTint="BF"/>
          <w:bottom w:val="single" w:sz="8" w:space="0" w:color="EA491C" w:themeColor="accent1" w:themeTint="BF"/>
          <w:right w:val="single" w:sz="8" w:space="0" w:color="EA491C" w:themeColor="accent1" w:themeTint="BF"/>
          <w:insideH w:val="nil"/>
          <w:insideV w:val="nil"/>
        </w:tcBorders>
        <w:shd w:val="clear" w:color="auto" w:fill="A5300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491C" w:themeColor="accent1" w:themeTint="BF"/>
          <w:left w:val="single" w:sz="8" w:space="0" w:color="EA491C" w:themeColor="accent1" w:themeTint="BF"/>
          <w:bottom w:val="single" w:sz="8" w:space="0" w:color="EA491C" w:themeColor="accent1" w:themeTint="BF"/>
          <w:right w:val="single" w:sz="8" w:space="0" w:color="EA491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3B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C3B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B7E44" w:themeColor="accent2" w:themeTint="BF"/>
        <w:left w:val="single" w:sz="8" w:space="0" w:color="EB7E44" w:themeColor="accent2" w:themeTint="BF"/>
        <w:bottom w:val="single" w:sz="8" w:space="0" w:color="EB7E44" w:themeColor="accent2" w:themeTint="BF"/>
        <w:right w:val="single" w:sz="8" w:space="0" w:color="EB7E44" w:themeColor="accent2" w:themeTint="BF"/>
        <w:insideH w:val="single" w:sz="8" w:space="0" w:color="EB7E4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B7E44" w:themeColor="accent2" w:themeTint="BF"/>
          <w:left w:val="single" w:sz="8" w:space="0" w:color="EB7E44" w:themeColor="accent2" w:themeTint="BF"/>
          <w:bottom w:val="single" w:sz="8" w:space="0" w:color="EB7E44" w:themeColor="accent2" w:themeTint="BF"/>
          <w:right w:val="single" w:sz="8" w:space="0" w:color="EB7E44" w:themeColor="accent2" w:themeTint="BF"/>
          <w:insideH w:val="nil"/>
          <w:insideV w:val="nil"/>
        </w:tcBorders>
        <w:shd w:val="clear" w:color="auto" w:fill="D5581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7E44" w:themeColor="accent2" w:themeTint="BF"/>
          <w:left w:val="single" w:sz="8" w:space="0" w:color="EB7E44" w:themeColor="accent2" w:themeTint="BF"/>
          <w:bottom w:val="single" w:sz="8" w:space="0" w:color="EB7E44" w:themeColor="accent2" w:themeTint="BF"/>
          <w:right w:val="single" w:sz="8" w:space="0" w:color="EB7E4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4C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4C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8B15B" w:themeColor="accent3" w:themeTint="BF"/>
        <w:left w:val="single" w:sz="8" w:space="0" w:color="E8B15B" w:themeColor="accent3" w:themeTint="BF"/>
        <w:bottom w:val="single" w:sz="8" w:space="0" w:color="E8B15B" w:themeColor="accent3" w:themeTint="BF"/>
        <w:right w:val="single" w:sz="8" w:space="0" w:color="E8B15B" w:themeColor="accent3" w:themeTint="BF"/>
        <w:insideH w:val="single" w:sz="8" w:space="0" w:color="E8B15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8B15B" w:themeColor="accent3" w:themeTint="BF"/>
          <w:left w:val="single" w:sz="8" w:space="0" w:color="E8B15B" w:themeColor="accent3" w:themeTint="BF"/>
          <w:bottom w:val="single" w:sz="8" w:space="0" w:color="E8B15B" w:themeColor="accent3" w:themeTint="BF"/>
          <w:right w:val="single" w:sz="8" w:space="0" w:color="E8B15B" w:themeColor="accent3" w:themeTint="BF"/>
          <w:insideH w:val="nil"/>
          <w:insideV w:val="nil"/>
        </w:tcBorders>
        <w:shd w:val="clear" w:color="auto" w:fill="E1982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B15B" w:themeColor="accent3" w:themeTint="BF"/>
          <w:left w:val="single" w:sz="8" w:space="0" w:color="E8B15B" w:themeColor="accent3" w:themeTint="BF"/>
          <w:bottom w:val="single" w:sz="8" w:space="0" w:color="E8B15B" w:themeColor="accent3" w:themeTint="BF"/>
          <w:right w:val="single" w:sz="8" w:space="0" w:color="E8B15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5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E5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4B49D" w:themeColor="accent4" w:themeTint="BF"/>
        <w:left w:val="single" w:sz="8" w:space="0" w:color="C4B49D" w:themeColor="accent4" w:themeTint="BF"/>
        <w:bottom w:val="single" w:sz="8" w:space="0" w:color="C4B49D" w:themeColor="accent4" w:themeTint="BF"/>
        <w:right w:val="single" w:sz="8" w:space="0" w:color="C4B49D" w:themeColor="accent4" w:themeTint="BF"/>
        <w:insideH w:val="single" w:sz="8" w:space="0" w:color="C4B49D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B49D" w:themeColor="accent4" w:themeTint="BF"/>
          <w:left w:val="single" w:sz="8" w:space="0" w:color="C4B49D" w:themeColor="accent4" w:themeTint="BF"/>
          <w:bottom w:val="single" w:sz="8" w:space="0" w:color="C4B49D" w:themeColor="accent4" w:themeTint="BF"/>
          <w:right w:val="single" w:sz="8" w:space="0" w:color="C4B49D" w:themeColor="accent4" w:themeTint="BF"/>
          <w:insideH w:val="nil"/>
          <w:insideV w:val="nil"/>
        </w:tcBorders>
        <w:shd w:val="clear" w:color="auto" w:fill="B19C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B49D" w:themeColor="accent4" w:themeTint="BF"/>
          <w:left w:val="single" w:sz="8" w:space="0" w:color="C4B49D" w:themeColor="accent4" w:themeTint="BF"/>
          <w:bottom w:val="single" w:sz="8" w:space="0" w:color="C4B49D" w:themeColor="accent4" w:themeTint="BF"/>
          <w:right w:val="single" w:sz="8" w:space="0" w:color="C4B49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6D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68375" w:themeColor="accent5" w:themeTint="BF"/>
        <w:left w:val="single" w:sz="8" w:space="0" w:color="A68375" w:themeColor="accent5" w:themeTint="BF"/>
        <w:bottom w:val="single" w:sz="8" w:space="0" w:color="A68375" w:themeColor="accent5" w:themeTint="BF"/>
        <w:right w:val="single" w:sz="8" w:space="0" w:color="A68375" w:themeColor="accent5" w:themeTint="BF"/>
        <w:insideH w:val="single" w:sz="8" w:space="0" w:color="A6837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68375" w:themeColor="accent5" w:themeTint="BF"/>
          <w:left w:val="single" w:sz="8" w:space="0" w:color="A68375" w:themeColor="accent5" w:themeTint="BF"/>
          <w:bottom w:val="single" w:sz="8" w:space="0" w:color="A68375" w:themeColor="accent5" w:themeTint="BF"/>
          <w:right w:val="single" w:sz="8" w:space="0" w:color="A68375" w:themeColor="accent5" w:themeTint="BF"/>
          <w:insideH w:val="nil"/>
          <w:insideV w:val="nil"/>
        </w:tcBorders>
        <w:shd w:val="clear" w:color="auto" w:fill="7F5F5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8375" w:themeColor="accent5" w:themeTint="BF"/>
          <w:left w:val="single" w:sz="8" w:space="0" w:color="A68375" w:themeColor="accent5" w:themeTint="BF"/>
          <w:bottom w:val="single" w:sz="8" w:space="0" w:color="A68375" w:themeColor="accent5" w:themeTint="BF"/>
          <w:right w:val="single" w:sz="8" w:space="0" w:color="A6837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6D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6D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69D75" w:themeColor="accent6" w:themeTint="BF"/>
        <w:left w:val="single" w:sz="8" w:space="0" w:color="C69D75" w:themeColor="accent6" w:themeTint="BF"/>
        <w:bottom w:val="single" w:sz="8" w:space="0" w:color="C69D75" w:themeColor="accent6" w:themeTint="BF"/>
        <w:right w:val="single" w:sz="8" w:space="0" w:color="C69D75" w:themeColor="accent6" w:themeTint="BF"/>
        <w:insideH w:val="single" w:sz="8" w:space="0" w:color="C69D7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69D75" w:themeColor="accent6" w:themeTint="BF"/>
          <w:left w:val="single" w:sz="8" w:space="0" w:color="C69D75" w:themeColor="accent6" w:themeTint="BF"/>
          <w:bottom w:val="single" w:sz="8" w:space="0" w:color="C69D75" w:themeColor="accent6" w:themeTint="BF"/>
          <w:right w:val="single" w:sz="8" w:space="0" w:color="C69D75" w:themeColor="accent6" w:themeTint="BF"/>
          <w:insideH w:val="nil"/>
          <w:insideV w:val="nil"/>
        </w:tcBorders>
        <w:shd w:val="clear" w:color="auto" w:fill="B27D4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9D75" w:themeColor="accent6" w:themeTint="BF"/>
          <w:left w:val="single" w:sz="8" w:space="0" w:color="C69D75" w:themeColor="accent6" w:themeTint="BF"/>
          <w:bottom w:val="single" w:sz="8" w:space="0" w:color="C69D75" w:themeColor="accent6" w:themeTint="BF"/>
          <w:right w:val="single" w:sz="8" w:space="0" w:color="C69D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E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DE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300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30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300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81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81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581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1982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1982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1982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9C7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9C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9C7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F5F5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F5F5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7D4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7D4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7D4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300F" w:themeColor="accent1"/>
        <w:bottom w:val="single" w:sz="8" w:space="0" w:color="A5300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300F" w:themeColor="accen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A5300F" w:themeColor="accent1"/>
          <w:bottom w:val="single" w:sz="8" w:space="0" w:color="A5300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300F" w:themeColor="accent1"/>
          <w:bottom w:val="single" w:sz="8" w:space="0" w:color="A5300F" w:themeColor="accent1"/>
        </w:tcBorders>
      </w:tcPr>
    </w:tblStylePr>
    <w:tblStylePr w:type="band1Vert">
      <w:tblPr/>
      <w:tcPr>
        <w:shd w:val="clear" w:color="auto" w:fill="F8C3B4" w:themeFill="accent1" w:themeFillTint="3F"/>
      </w:tcPr>
    </w:tblStylePr>
    <w:tblStylePr w:type="band1Horz">
      <w:tblPr/>
      <w:tcPr>
        <w:shd w:val="clear" w:color="auto" w:fill="F8C3B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55816" w:themeColor="accent2"/>
        <w:bottom w:val="single" w:sz="8" w:space="0" w:color="D5581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5816" w:themeColor="accent2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D55816" w:themeColor="accent2"/>
          <w:bottom w:val="single" w:sz="8" w:space="0" w:color="D5581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5816" w:themeColor="accent2"/>
          <w:bottom w:val="single" w:sz="8" w:space="0" w:color="D55816" w:themeColor="accent2"/>
        </w:tcBorders>
      </w:tcPr>
    </w:tblStylePr>
    <w:tblStylePr w:type="band1Vert">
      <w:tblPr/>
      <w:tcPr>
        <w:shd w:val="clear" w:color="auto" w:fill="F8D4C1" w:themeFill="accent2" w:themeFillTint="3F"/>
      </w:tcPr>
    </w:tblStylePr>
    <w:tblStylePr w:type="band1Horz">
      <w:tblPr/>
      <w:tcPr>
        <w:shd w:val="clear" w:color="auto" w:fill="F8D4C1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19825" w:themeColor="accent3"/>
        <w:bottom w:val="single" w:sz="8" w:space="0" w:color="E1982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19825" w:themeColor="accent3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E19825" w:themeColor="accent3"/>
          <w:bottom w:val="single" w:sz="8" w:space="0" w:color="E1982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19825" w:themeColor="accent3"/>
          <w:bottom w:val="single" w:sz="8" w:space="0" w:color="E19825" w:themeColor="accent3"/>
        </w:tcBorders>
      </w:tcPr>
    </w:tblStylePr>
    <w:tblStylePr w:type="band1Vert">
      <w:tblPr/>
      <w:tcPr>
        <w:shd w:val="clear" w:color="auto" w:fill="F7E5C9" w:themeFill="accent3" w:themeFillTint="3F"/>
      </w:tcPr>
    </w:tblStylePr>
    <w:tblStylePr w:type="band1Horz">
      <w:tblPr/>
      <w:tcPr>
        <w:shd w:val="clear" w:color="auto" w:fill="F7E5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19C7D" w:themeColor="accent4"/>
        <w:bottom w:val="single" w:sz="8" w:space="0" w:color="B19C7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9C7D" w:themeColor="accent4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B19C7D" w:themeColor="accent4"/>
          <w:bottom w:val="single" w:sz="8" w:space="0" w:color="B19C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9C7D" w:themeColor="accent4"/>
          <w:bottom w:val="single" w:sz="8" w:space="0" w:color="B19C7D" w:themeColor="accent4"/>
        </w:tcBorders>
      </w:tcPr>
    </w:tblStylePr>
    <w:tblStylePr w:type="band1Vert">
      <w:tblPr/>
      <w:tcPr>
        <w:shd w:val="clear" w:color="auto" w:fill="EBE6DE" w:themeFill="accent4" w:themeFillTint="3F"/>
      </w:tcPr>
    </w:tblStylePr>
    <w:tblStylePr w:type="band1Horz">
      <w:tblPr/>
      <w:tcPr>
        <w:shd w:val="clear" w:color="auto" w:fill="EBE6D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F5F52" w:themeColor="accent5"/>
        <w:bottom w:val="single" w:sz="8" w:space="0" w:color="7F5F5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F5F52" w:themeColor="accent5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7F5F52" w:themeColor="accent5"/>
          <w:bottom w:val="single" w:sz="8" w:space="0" w:color="7F5F5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F5F52" w:themeColor="accent5"/>
          <w:bottom w:val="single" w:sz="8" w:space="0" w:color="7F5F52" w:themeColor="accent5"/>
        </w:tcBorders>
      </w:tcPr>
    </w:tblStylePr>
    <w:tblStylePr w:type="band1Vert">
      <w:tblPr/>
      <w:tcPr>
        <w:shd w:val="clear" w:color="auto" w:fill="E1D6D1" w:themeFill="accent5" w:themeFillTint="3F"/>
      </w:tcPr>
    </w:tblStylePr>
    <w:tblStylePr w:type="band1Horz">
      <w:tblPr/>
      <w:tcPr>
        <w:shd w:val="clear" w:color="auto" w:fill="E1D6D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27D49" w:themeColor="accent6"/>
        <w:bottom w:val="single" w:sz="8" w:space="0" w:color="B27D4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7D49" w:themeColor="accent6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B27D49" w:themeColor="accent6"/>
          <w:bottom w:val="single" w:sz="8" w:space="0" w:color="B27D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7D49" w:themeColor="accent6"/>
          <w:bottom w:val="single" w:sz="8" w:space="0" w:color="B27D49" w:themeColor="accent6"/>
        </w:tcBorders>
      </w:tcPr>
    </w:tblStylePr>
    <w:tblStylePr w:type="band1Vert">
      <w:tblPr/>
      <w:tcPr>
        <w:shd w:val="clear" w:color="auto" w:fill="ECDED1" w:themeFill="accent6" w:themeFillTint="3F"/>
      </w:tcPr>
    </w:tblStylePr>
    <w:tblStylePr w:type="band1Horz">
      <w:tblPr/>
      <w:tcPr>
        <w:shd w:val="clear" w:color="auto" w:fill="ECDED1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300F" w:themeColor="accent1"/>
        <w:left w:val="single" w:sz="8" w:space="0" w:color="A5300F" w:themeColor="accent1"/>
        <w:bottom w:val="single" w:sz="8" w:space="0" w:color="A5300F" w:themeColor="accent1"/>
        <w:right w:val="single" w:sz="8" w:space="0" w:color="A5300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300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300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300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300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3B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C3B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55816" w:themeColor="accent2"/>
        <w:left w:val="single" w:sz="8" w:space="0" w:color="D55816" w:themeColor="accent2"/>
        <w:bottom w:val="single" w:sz="8" w:space="0" w:color="D55816" w:themeColor="accent2"/>
        <w:right w:val="single" w:sz="8" w:space="0" w:color="D5581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581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55816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581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581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4C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4C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19825" w:themeColor="accent3"/>
        <w:left w:val="single" w:sz="8" w:space="0" w:color="E19825" w:themeColor="accent3"/>
        <w:bottom w:val="single" w:sz="8" w:space="0" w:color="E19825" w:themeColor="accent3"/>
        <w:right w:val="single" w:sz="8" w:space="0" w:color="E1982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1982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1982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1982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1982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5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E5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9C7D" w:themeColor="accent4"/>
        <w:left w:val="single" w:sz="8" w:space="0" w:color="B19C7D" w:themeColor="accent4"/>
        <w:bottom w:val="single" w:sz="8" w:space="0" w:color="B19C7D" w:themeColor="accent4"/>
        <w:right w:val="single" w:sz="8" w:space="0" w:color="B19C7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9C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19C7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9C7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9C7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6D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6D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5F52" w:themeColor="accent5"/>
        <w:left w:val="single" w:sz="8" w:space="0" w:color="7F5F52" w:themeColor="accent5"/>
        <w:bottom w:val="single" w:sz="8" w:space="0" w:color="7F5F52" w:themeColor="accent5"/>
        <w:right w:val="single" w:sz="8" w:space="0" w:color="7F5F5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F5F5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F5F52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F5F5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F5F5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6D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6D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7D49" w:themeColor="accent6"/>
        <w:left w:val="single" w:sz="8" w:space="0" w:color="B27D49" w:themeColor="accent6"/>
        <w:bottom w:val="single" w:sz="8" w:space="0" w:color="B27D49" w:themeColor="accent6"/>
        <w:right w:val="single" w:sz="8" w:space="0" w:color="B27D4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7D4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27D4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7D4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7D4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DE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DE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A491C" w:themeColor="accent1" w:themeTint="BF"/>
        <w:left w:val="single" w:sz="8" w:space="0" w:color="EA491C" w:themeColor="accent1" w:themeTint="BF"/>
        <w:bottom w:val="single" w:sz="8" w:space="0" w:color="EA491C" w:themeColor="accent1" w:themeTint="BF"/>
        <w:right w:val="single" w:sz="8" w:space="0" w:color="EA491C" w:themeColor="accent1" w:themeTint="BF"/>
        <w:insideH w:val="single" w:sz="8" w:space="0" w:color="EA491C" w:themeColor="accent1" w:themeTint="BF"/>
        <w:insideV w:val="single" w:sz="8" w:space="0" w:color="EA491C" w:themeColor="accent1" w:themeTint="BF"/>
      </w:tblBorders>
    </w:tblPr>
    <w:tcPr>
      <w:shd w:val="clear" w:color="auto" w:fill="F8C3B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491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8668" w:themeFill="accent1" w:themeFillTint="7F"/>
      </w:tcPr>
    </w:tblStylePr>
    <w:tblStylePr w:type="band1Horz">
      <w:tblPr/>
      <w:tcPr>
        <w:shd w:val="clear" w:color="auto" w:fill="F18668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B7E44" w:themeColor="accent2" w:themeTint="BF"/>
        <w:left w:val="single" w:sz="8" w:space="0" w:color="EB7E44" w:themeColor="accent2" w:themeTint="BF"/>
        <w:bottom w:val="single" w:sz="8" w:space="0" w:color="EB7E44" w:themeColor="accent2" w:themeTint="BF"/>
        <w:right w:val="single" w:sz="8" w:space="0" w:color="EB7E44" w:themeColor="accent2" w:themeTint="BF"/>
        <w:insideH w:val="single" w:sz="8" w:space="0" w:color="EB7E44" w:themeColor="accent2" w:themeTint="BF"/>
        <w:insideV w:val="single" w:sz="8" w:space="0" w:color="EB7E44" w:themeColor="accent2" w:themeTint="BF"/>
      </w:tblBorders>
    </w:tblPr>
    <w:tcPr>
      <w:shd w:val="clear" w:color="auto" w:fill="F8D4C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7E4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A982" w:themeFill="accent2" w:themeFillTint="7F"/>
      </w:tcPr>
    </w:tblStylePr>
    <w:tblStylePr w:type="band1Horz">
      <w:tblPr/>
      <w:tcPr>
        <w:shd w:val="clear" w:color="auto" w:fill="F2A982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E8B15B" w:themeColor="accent3" w:themeTint="BF"/>
        <w:left w:val="single" w:sz="8" w:space="0" w:color="E8B15B" w:themeColor="accent3" w:themeTint="BF"/>
        <w:bottom w:val="single" w:sz="8" w:space="0" w:color="E8B15B" w:themeColor="accent3" w:themeTint="BF"/>
        <w:right w:val="single" w:sz="8" w:space="0" w:color="E8B15B" w:themeColor="accent3" w:themeTint="BF"/>
        <w:insideH w:val="single" w:sz="8" w:space="0" w:color="E8B15B" w:themeColor="accent3" w:themeTint="BF"/>
        <w:insideV w:val="single" w:sz="8" w:space="0" w:color="E8B15B" w:themeColor="accent3" w:themeTint="BF"/>
      </w:tblBorders>
    </w:tblPr>
    <w:tcPr>
      <w:shd w:val="clear" w:color="auto" w:fill="F7E5C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8B15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B92" w:themeFill="accent3" w:themeFillTint="7F"/>
      </w:tcPr>
    </w:tblStylePr>
    <w:tblStylePr w:type="band1Horz">
      <w:tblPr/>
      <w:tcPr>
        <w:shd w:val="clear" w:color="auto" w:fill="F0CB9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4B49D" w:themeColor="accent4" w:themeTint="BF"/>
        <w:left w:val="single" w:sz="8" w:space="0" w:color="C4B49D" w:themeColor="accent4" w:themeTint="BF"/>
        <w:bottom w:val="single" w:sz="8" w:space="0" w:color="C4B49D" w:themeColor="accent4" w:themeTint="BF"/>
        <w:right w:val="single" w:sz="8" w:space="0" w:color="C4B49D" w:themeColor="accent4" w:themeTint="BF"/>
        <w:insideH w:val="single" w:sz="8" w:space="0" w:color="C4B49D" w:themeColor="accent4" w:themeTint="BF"/>
        <w:insideV w:val="single" w:sz="8" w:space="0" w:color="C4B49D" w:themeColor="accent4" w:themeTint="BF"/>
      </w:tblBorders>
    </w:tblPr>
    <w:tcPr>
      <w:shd w:val="clear" w:color="auto" w:fill="EBE6D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B49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DBE" w:themeFill="accent4" w:themeFillTint="7F"/>
      </w:tcPr>
    </w:tblStylePr>
    <w:tblStylePr w:type="band1Horz">
      <w:tblPr/>
      <w:tcPr>
        <w:shd w:val="clear" w:color="auto" w:fill="D8CDBE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68375" w:themeColor="accent5" w:themeTint="BF"/>
        <w:left w:val="single" w:sz="8" w:space="0" w:color="A68375" w:themeColor="accent5" w:themeTint="BF"/>
        <w:bottom w:val="single" w:sz="8" w:space="0" w:color="A68375" w:themeColor="accent5" w:themeTint="BF"/>
        <w:right w:val="single" w:sz="8" w:space="0" w:color="A68375" w:themeColor="accent5" w:themeTint="BF"/>
        <w:insideH w:val="single" w:sz="8" w:space="0" w:color="A68375" w:themeColor="accent5" w:themeTint="BF"/>
        <w:insideV w:val="single" w:sz="8" w:space="0" w:color="A68375" w:themeColor="accent5" w:themeTint="BF"/>
      </w:tblBorders>
    </w:tblPr>
    <w:tcPr>
      <w:shd w:val="clear" w:color="auto" w:fill="E1D6D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6837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ADA3" w:themeFill="accent5" w:themeFillTint="7F"/>
      </w:tcPr>
    </w:tblStylePr>
    <w:tblStylePr w:type="band1Horz">
      <w:tblPr/>
      <w:tcPr>
        <w:shd w:val="clear" w:color="auto" w:fill="C4ADA3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69D75" w:themeColor="accent6" w:themeTint="BF"/>
        <w:left w:val="single" w:sz="8" w:space="0" w:color="C69D75" w:themeColor="accent6" w:themeTint="BF"/>
        <w:bottom w:val="single" w:sz="8" w:space="0" w:color="C69D75" w:themeColor="accent6" w:themeTint="BF"/>
        <w:right w:val="single" w:sz="8" w:space="0" w:color="C69D75" w:themeColor="accent6" w:themeTint="BF"/>
        <w:insideH w:val="single" w:sz="8" w:space="0" w:color="C69D75" w:themeColor="accent6" w:themeTint="BF"/>
        <w:insideV w:val="single" w:sz="8" w:space="0" w:color="C69D75" w:themeColor="accent6" w:themeTint="BF"/>
      </w:tblBorders>
    </w:tblPr>
    <w:tcPr>
      <w:shd w:val="clear" w:color="auto" w:fill="ECDE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69D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BEA3" w:themeFill="accent6" w:themeFillTint="7F"/>
      </w:tcPr>
    </w:tblStylePr>
    <w:tblStylePr w:type="band1Horz">
      <w:tblPr/>
      <w:tcPr>
        <w:shd w:val="clear" w:color="auto" w:fill="D9BEA3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300F" w:themeColor="accent1"/>
        <w:left w:val="single" w:sz="8" w:space="0" w:color="A5300F" w:themeColor="accent1"/>
        <w:bottom w:val="single" w:sz="8" w:space="0" w:color="A5300F" w:themeColor="accent1"/>
        <w:right w:val="single" w:sz="8" w:space="0" w:color="A5300F" w:themeColor="accent1"/>
        <w:insideH w:val="single" w:sz="8" w:space="0" w:color="A5300F" w:themeColor="accent1"/>
        <w:insideV w:val="single" w:sz="8" w:space="0" w:color="A5300F" w:themeColor="accent1"/>
      </w:tblBorders>
    </w:tblPr>
    <w:tcPr>
      <w:shd w:val="clear" w:color="auto" w:fill="F8C3B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7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EC2" w:themeFill="accent1" w:themeFillTint="33"/>
      </w:tcPr>
    </w:tblStylePr>
    <w:tblStylePr w:type="band1Vert">
      <w:tblPr/>
      <w:tcPr>
        <w:shd w:val="clear" w:color="auto" w:fill="F18668" w:themeFill="accent1" w:themeFillTint="7F"/>
      </w:tcPr>
    </w:tblStylePr>
    <w:tblStylePr w:type="band1Horz">
      <w:tblPr/>
      <w:tcPr>
        <w:tcBorders>
          <w:insideH w:val="single" w:sz="6" w:space="0" w:color="A5300F" w:themeColor="accent1"/>
          <w:insideV w:val="single" w:sz="6" w:space="0" w:color="A5300F" w:themeColor="accent1"/>
        </w:tcBorders>
        <w:shd w:val="clear" w:color="auto" w:fill="F1866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55816" w:themeColor="accent2"/>
        <w:left w:val="single" w:sz="8" w:space="0" w:color="D55816" w:themeColor="accent2"/>
        <w:bottom w:val="single" w:sz="8" w:space="0" w:color="D55816" w:themeColor="accent2"/>
        <w:right w:val="single" w:sz="8" w:space="0" w:color="D55816" w:themeColor="accent2"/>
        <w:insideH w:val="single" w:sz="8" w:space="0" w:color="D55816" w:themeColor="accent2"/>
        <w:insideV w:val="single" w:sz="8" w:space="0" w:color="D55816" w:themeColor="accent2"/>
      </w:tblBorders>
    </w:tblPr>
    <w:tcPr>
      <w:shd w:val="clear" w:color="auto" w:fill="F8D4C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EE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CCD" w:themeFill="accent2" w:themeFillTint="33"/>
      </w:tcPr>
    </w:tblStylePr>
    <w:tblStylePr w:type="band1Vert">
      <w:tblPr/>
      <w:tcPr>
        <w:shd w:val="clear" w:color="auto" w:fill="F2A982" w:themeFill="accent2" w:themeFillTint="7F"/>
      </w:tcPr>
    </w:tblStylePr>
    <w:tblStylePr w:type="band1Horz">
      <w:tblPr/>
      <w:tcPr>
        <w:tcBorders>
          <w:insideH w:val="single" w:sz="6" w:space="0" w:color="D55816" w:themeColor="accent2"/>
          <w:insideV w:val="single" w:sz="6" w:space="0" w:color="D55816" w:themeColor="accent2"/>
        </w:tcBorders>
        <w:shd w:val="clear" w:color="auto" w:fill="F2A98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19825" w:themeColor="accent3"/>
        <w:left w:val="single" w:sz="8" w:space="0" w:color="E19825" w:themeColor="accent3"/>
        <w:bottom w:val="single" w:sz="8" w:space="0" w:color="E19825" w:themeColor="accent3"/>
        <w:right w:val="single" w:sz="8" w:space="0" w:color="E19825" w:themeColor="accent3"/>
        <w:insideH w:val="single" w:sz="8" w:space="0" w:color="E19825" w:themeColor="accent3"/>
        <w:insideV w:val="single" w:sz="8" w:space="0" w:color="E19825" w:themeColor="accent3"/>
      </w:tblBorders>
    </w:tblPr>
    <w:tcPr>
      <w:shd w:val="clear" w:color="auto" w:fill="F7E5C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4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AD3" w:themeFill="accent3" w:themeFillTint="33"/>
      </w:tcPr>
    </w:tblStylePr>
    <w:tblStylePr w:type="band1Vert">
      <w:tblPr/>
      <w:tcPr>
        <w:shd w:val="clear" w:color="auto" w:fill="F0CB92" w:themeFill="accent3" w:themeFillTint="7F"/>
      </w:tcPr>
    </w:tblStylePr>
    <w:tblStylePr w:type="band1Horz">
      <w:tblPr/>
      <w:tcPr>
        <w:tcBorders>
          <w:insideH w:val="single" w:sz="6" w:space="0" w:color="E19825" w:themeColor="accent3"/>
          <w:insideV w:val="single" w:sz="6" w:space="0" w:color="E19825" w:themeColor="accent3"/>
        </w:tcBorders>
        <w:shd w:val="clear" w:color="auto" w:fill="F0CB9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9C7D" w:themeColor="accent4"/>
        <w:left w:val="single" w:sz="8" w:space="0" w:color="B19C7D" w:themeColor="accent4"/>
        <w:bottom w:val="single" w:sz="8" w:space="0" w:color="B19C7D" w:themeColor="accent4"/>
        <w:right w:val="single" w:sz="8" w:space="0" w:color="B19C7D" w:themeColor="accent4"/>
        <w:insideH w:val="single" w:sz="8" w:space="0" w:color="B19C7D" w:themeColor="accent4"/>
        <w:insideV w:val="single" w:sz="8" w:space="0" w:color="B19C7D" w:themeColor="accent4"/>
      </w:tblBorders>
    </w:tblPr>
    <w:tcPr>
      <w:shd w:val="clear" w:color="auto" w:fill="EBE6D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5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BE4" w:themeFill="accent4" w:themeFillTint="33"/>
      </w:tcPr>
    </w:tblStylePr>
    <w:tblStylePr w:type="band1Vert">
      <w:tblPr/>
      <w:tcPr>
        <w:shd w:val="clear" w:color="auto" w:fill="D8CDBE" w:themeFill="accent4" w:themeFillTint="7F"/>
      </w:tcPr>
    </w:tblStylePr>
    <w:tblStylePr w:type="band1Horz">
      <w:tblPr/>
      <w:tcPr>
        <w:tcBorders>
          <w:insideH w:val="single" w:sz="6" w:space="0" w:color="B19C7D" w:themeColor="accent4"/>
          <w:insideV w:val="single" w:sz="6" w:space="0" w:color="B19C7D" w:themeColor="accent4"/>
        </w:tcBorders>
        <w:shd w:val="clear" w:color="auto" w:fill="D8CDB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5F52" w:themeColor="accent5"/>
        <w:left w:val="single" w:sz="8" w:space="0" w:color="7F5F52" w:themeColor="accent5"/>
        <w:bottom w:val="single" w:sz="8" w:space="0" w:color="7F5F52" w:themeColor="accent5"/>
        <w:right w:val="single" w:sz="8" w:space="0" w:color="7F5F52" w:themeColor="accent5"/>
        <w:insideH w:val="single" w:sz="8" w:space="0" w:color="7F5F52" w:themeColor="accent5"/>
        <w:insideV w:val="single" w:sz="8" w:space="0" w:color="7F5F52" w:themeColor="accent5"/>
      </w:tblBorders>
    </w:tblPr>
    <w:tcPr>
      <w:shd w:val="clear" w:color="auto" w:fill="E1D6D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3EE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EDA" w:themeFill="accent5" w:themeFillTint="33"/>
      </w:tcPr>
    </w:tblStylePr>
    <w:tblStylePr w:type="band1Vert">
      <w:tblPr/>
      <w:tcPr>
        <w:shd w:val="clear" w:color="auto" w:fill="C4ADA3" w:themeFill="accent5" w:themeFillTint="7F"/>
      </w:tcPr>
    </w:tblStylePr>
    <w:tblStylePr w:type="band1Horz">
      <w:tblPr/>
      <w:tcPr>
        <w:tcBorders>
          <w:insideH w:val="single" w:sz="6" w:space="0" w:color="7F5F52" w:themeColor="accent5"/>
          <w:insideV w:val="single" w:sz="6" w:space="0" w:color="7F5F52" w:themeColor="accent5"/>
        </w:tcBorders>
        <w:shd w:val="clear" w:color="auto" w:fill="C4ADA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7D49" w:themeColor="accent6"/>
        <w:left w:val="single" w:sz="8" w:space="0" w:color="B27D49" w:themeColor="accent6"/>
        <w:bottom w:val="single" w:sz="8" w:space="0" w:color="B27D49" w:themeColor="accent6"/>
        <w:right w:val="single" w:sz="8" w:space="0" w:color="B27D49" w:themeColor="accent6"/>
        <w:insideH w:val="single" w:sz="8" w:space="0" w:color="B27D49" w:themeColor="accent6"/>
        <w:insideV w:val="single" w:sz="8" w:space="0" w:color="B27D49" w:themeColor="accent6"/>
      </w:tblBorders>
    </w:tblPr>
    <w:tcPr>
      <w:shd w:val="clear" w:color="auto" w:fill="ECDE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2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4DA" w:themeFill="accent6" w:themeFillTint="33"/>
      </w:tcPr>
    </w:tblStylePr>
    <w:tblStylePr w:type="band1Vert">
      <w:tblPr/>
      <w:tcPr>
        <w:shd w:val="clear" w:color="auto" w:fill="D9BEA3" w:themeFill="accent6" w:themeFillTint="7F"/>
      </w:tcPr>
    </w:tblStylePr>
    <w:tblStylePr w:type="band1Horz">
      <w:tblPr/>
      <w:tcPr>
        <w:tcBorders>
          <w:insideH w:val="single" w:sz="6" w:space="0" w:color="B27D49" w:themeColor="accent6"/>
          <w:insideV w:val="single" w:sz="6" w:space="0" w:color="B27D49" w:themeColor="accent6"/>
        </w:tcBorders>
        <w:shd w:val="clear" w:color="auto" w:fill="D9BE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C3B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300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300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300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300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866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8668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4C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81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81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581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581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A98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A982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E5C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1982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1982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1982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1982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CB9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CB9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6D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9C7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9C7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9C7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9C7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CDB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CDBE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D6D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F5F5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F5F5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F5F5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ADA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ADA3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DE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7D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7D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7D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7D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9BE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9BEA3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300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707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230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230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230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230B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5581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A2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F411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F411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11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110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1982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24B0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C711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C711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711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7117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19C7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D4E3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D765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D765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765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7654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F5F5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2F2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473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473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473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473D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7D4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3E2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5D3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5D3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5D3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5D36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5581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81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55816" w:themeColor="accent2"/>
        <w:left w:val="single" w:sz="4" w:space="0" w:color="A5300F" w:themeColor="accent1"/>
        <w:bottom w:val="single" w:sz="4" w:space="0" w:color="A5300F" w:themeColor="accent1"/>
        <w:right w:val="single" w:sz="4" w:space="0" w:color="A5300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7E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81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1C0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1C09" w:themeColor="accent1" w:themeShade="99"/>
          <w:insideV w:val="nil"/>
        </w:tcBorders>
        <w:shd w:val="clear" w:color="auto" w:fill="631C0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1C09" w:themeFill="accent1" w:themeFillShade="99"/>
      </w:tcPr>
    </w:tblStylePr>
    <w:tblStylePr w:type="band1Vert">
      <w:tblPr/>
      <w:tcPr>
        <w:shd w:val="clear" w:color="auto" w:fill="F49E86" w:themeFill="accent1" w:themeFillTint="66"/>
      </w:tcPr>
    </w:tblStylePr>
    <w:tblStylePr w:type="band1Horz">
      <w:tblPr/>
      <w:tcPr>
        <w:shd w:val="clear" w:color="auto" w:fill="F1866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55816" w:themeColor="accent2"/>
        <w:left w:val="single" w:sz="4" w:space="0" w:color="D55816" w:themeColor="accent2"/>
        <w:bottom w:val="single" w:sz="4" w:space="0" w:color="D55816" w:themeColor="accent2"/>
        <w:right w:val="single" w:sz="4" w:space="0" w:color="D5581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EE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81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F34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F340D" w:themeColor="accent2" w:themeShade="99"/>
          <w:insideV w:val="nil"/>
        </w:tcBorders>
        <w:shd w:val="clear" w:color="auto" w:fill="7F34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340D" w:themeFill="accent2" w:themeFillShade="99"/>
      </w:tcPr>
    </w:tblStylePr>
    <w:tblStylePr w:type="band1Vert">
      <w:tblPr/>
      <w:tcPr>
        <w:shd w:val="clear" w:color="auto" w:fill="F4BA9B" w:themeFill="accent2" w:themeFillTint="66"/>
      </w:tcPr>
    </w:tblStylePr>
    <w:tblStylePr w:type="band1Horz">
      <w:tblPr/>
      <w:tcPr>
        <w:shd w:val="clear" w:color="auto" w:fill="F2A98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19C7D" w:themeColor="accent4"/>
        <w:left w:val="single" w:sz="4" w:space="0" w:color="E19825" w:themeColor="accent3"/>
        <w:bottom w:val="single" w:sz="4" w:space="0" w:color="E19825" w:themeColor="accent3"/>
        <w:right w:val="single" w:sz="4" w:space="0" w:color="E1982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4E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9C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95B1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95B13" w:themeColor="accent3" w:themeShade="99"/>
          <w:insideV w:val="nil"/>
        </w:tcBorders>
        <w:shd w:val="clear" w:color="auto" w:fill="895B1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5B13" w:themeFill="accent3" w:themeFillShade="99"/>
      </w:tcPr>
    </w:tblStylePr>
    <w:tblStylePr w:type="band1Vert">
      <w:tblPr/>
      <w:tcPr>
        <w:shd w:val="clear" w:color="auto" w:fill="F3D5A7" w:themeFill="accent3" w:themeFillTint="66"/>
      </w:tcPr>
    </w:tblStylePr>
    <w:tblStylePr w:type="band1Horz">
      <w:tblPr/>
      <w:tcPr>
        <w:shd w:val="clear" w:color="auto" w:fill="F0CB9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19825" w:themeColor="accent3"/>
        <w:left w:val="single" w:sz="4" w:space="0" w:color="B19C7D" w:themeColor="accent4"/>
        <w:bottom w:val="single" w:sz="4" w:space="0" w:color="B19C7D" w:themeColor="accent4"/>
        <w:right w:val="single" w:sz="4" w:space="0" w:color="B19C7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5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1982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15E44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15E44" w:themeColor="accent4" w:themeShade="99"/>
          <w:insideV w:val="nil"/>
        </w:tcBorders>
        <w:shd w:val="clear" w:color="auto" w:fill="715E44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E44" w:themeFill="accent4" w:themeFillShade="99"/>
      </w:tcPr>
    </w:tblStylePr>
    <w:tblStylePr w:type="band1Vert">
      <w:tblPr/>
      <w:tcPr>
        <w:shd w:val="clear" w:color="auto" w:fill="DFD7CA" w:themeFill="accent4" w:themeFillTint="66"/>
      </w:tcPr>
    </w:tblStylePr>
    <w:tblStylePr w:type="band1Horz">
      <w:tblPr/>
      <w:tcPr>
        <w:shd w:val="clear" w:color="auto" w:fill="D8CDB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7D49" w:themeColor="accent6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E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7D4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83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831" w:themeColor="accent5" w:themeShade="99"/>
          <w:insideV w:val="nil"/>
        </w:tcBorders>
        <w:shd w:val="clear" w:color="auto" w:fill="4C383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831" w:themeFill="accent5" w:themeFillShade="99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4ADA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F5F52" w:themeColor="accent5"/>
        <w:left w:val="single" w:sz="4" w:space="0" w:color="B27D49" w:themeColor="accent6"/>
        <w:bottom w:val="single" w:sz="4" w:space="0" w:color="B27D49" w:themeColor="accent6"/>
        <w:right w:val="single" w:sz="4" w:space="0" w:color="B27D4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2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F5F5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4A2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4A2B" w:themeColor="accent6" w:themeShade="99"/>
          <w:insideV w:val="nil"/>
        </w:tcBorders>
        <w:shd w:val="clear" w:color="auto" w:fill="6A4A2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4A2B" w:themeFill="accent6" w:themeFillShade="99"/>
      </w:tcPr>
    </w:tblStylePr>
    <w:tblStylePr w:type="band1Vert">
      <w:tblPr/>
      <w:tcPr>
        <w:shd w:val="clear" w:color="auto" w:fill="E1CAB5" w:themeFill="accent6" w:themeFillTint="66"/>
      </w:tcPr>
    </w:tblStylePr>
    <w:tblStylePr w:type="band1Horz">
      <w:tblPr/>
      <w:tcPr>
        <w:shd w:val="clear" w:color="auto" w:fill="D9BE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611" w:themeFill="accent2" w:themeFillShade="CC"/>
      </w:tcPr>
    </w:tblStylePr>
    <w:tblStylePr w:type="lastRow">
      <w:rPr>
        <w:b/>
        <w:bCs/>
        <w:color w:val="AA46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7E1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611" w:themeFill="accent2" w:themeFillShade="CC"/>
      </w:tcPr>
    </w:tblStylePr>
    <w:tblStylePr w:type="lastRow">
      <w:rPr>
        <w:b/>
        <w:bCs/>
        <w:color w:val="AA46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3B4" w:themeFill="accent1" w:themeFillTint="3F"/>
      </w:tcPr>
    </w:tblStylePr>
    <w:tblStylePr w:type="band1Horz">
      <w:tblPr/>
      <w:tcPr>
        <w:shd w:val="clear" w:color="auto" w:fill="F9CEC2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EE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611" w:themeFill="accent2" w:themeFillShade="CC"/>
      </w:tcPr>
    </w:tblStylePr>
    <w:tblStylePr w:type="lastRow">
      <w:rPr>
        <w:b/>
        <w:bCs/>
        <w:color w:val="AA46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4C1" w:themeFill="accent2" w:themeFillTint="3F"/>
      </w:tcPr>
    </w:tblStylePr>
    <w:tblStylePr w:type="band1Horz">
      <w:tblPr/>
      <w:tcPr>
        <w:shd w:val="clear" w:color="auto" w:fill="FADC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4E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67E5A" w:themeFill="accent4" w:themeFillShade="CC"/>
      </w:tcPr>
    </w:tblStylePr>
    <w:tblStylePr w:type="lastRow">
      <w:rPr>
        <w:b/>
        <w:bCs/>
        <w:color w:val="967E5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5C9" w:themeFill="accent3" w:themeFillTint="3F"/>
      </w:tcPr>
    </w:tblStylePr>
    <w:tblStylePr w:type="band1Horz">
      <w:tblPr/>
      <w:tcPr>
        <w:shd w:val="clear" w:color="auto" w:fill="F9EA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5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77919" w:themeFill="accent3" w:themeFillShade="CC"/>
      </w:tcPr>
    </w:tblStylePr>
    <w:tblStylePr w:type="lastRow">
      <w:rPr>
        <w:b/>
        <w:bCs/>
        <w:color w:val="B77919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DE" w:themeFill="accent4" w:themeFillTint="3F"/>
      </w:tcPr>
    </w:tblStylePr>
    <w:tblStylePr w:type="band1Horz">
      <w:tblPr/>
      <w:tcPr>
        <w:shd w:val="clear" w:color="auto" w:fill="EFEBE4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EE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633A" w:themeFill="accent6" w:themeFillShade="CC"/>
      </w:tcPr>
    </w:tblStylePr>
    <w:tblStylePr w:type="lastRow">
      <w:rPr>
        <w:b/>
        <w:bCs/>
        <w:color w:val="8E633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6D1" w:themeFill="accent5" w:themeFillTint="3F"/>
      </w:tcPr>
    </w:tblStylePr>
    <w:tblStylePr w:type="band1Horz">
      <w:tblPr/>
      <w:tcPr>
        <w:shd w:val="clear" w:color="auto" w:fill="E7DEDA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2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54B41" w:themeFill="accent5" w:themeFillShade="CC"/>
      </w:tcPr>
    </w:tblStylePr>
    <w:tblStylePr w:type="lastRow">
      <w:rPr>
        <w:b/>
        <w:bCs/>
        <w:color w:val="654B4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ED1" w:themeFill="accent6" w:themeFillTint="3F"/>
      </w:tcPr>
    </w:tblStylePr>
    <w:tblStylePr w:type="band1Horz">
      <w:tblPr/>
      <w:tcPr>
        <w:shd w:val="clear" w:color="auto" w:fill="F0E4DA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CEC2" w:themeFill="accent1" w:themeFillTint="33"/>
    </w:tcPr>
    <w:tblStylePr w:type="firstRow">
      <w:rPr>
        <w:b/>
        <w:bCs/>
      </w:rPr>
      <w:tblPr/>
      <w:tcPr>
        <w:shd w:val="clear" w:color="auto" w:fill="F49E8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9E8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7B230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7B230B" w:themeFill="accent1" w:themeFillShade="BF"/>
      </w:tcPr>
    </w:tblStylePr>
    <w:tblStylePr w:type="band1Vert">
      <w:tblPr/>
      <w:tcPr>
        <w:shd w:val="clear" w:color="auto" w:fill="F18668" w:themeFill="accent1" w:themeFillTint="7F"/>
      </w:tcPr>
    </w:tblStylePr>
    <w:tblStylePr w:type="band1Horz">
      <w:tblPr/>
      <w:tcPr>
        <w:shd w:val="clear" w:color="auto" w:fill="F18668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CCD" w:themeFill="accent2" w:themeFillTint="33"/>
    </w:tcPr>
    <w:tblStylePr w:type="firstRow">
      <w:rPr>
        <w:b/>
        <w:bCs/>
      </w:rPr>
      <w:tblPr/>
      <w:tcPr>
        <w:shd w:val="clear" w:color="auto" w:fill="F4BA9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BA9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F411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F4110" w:themeFill="accent2" w:themeFillShade="BF"/>
      </w:tcPr>
    </w:tblStylePr>
    <w:tblStylePr w:type="band1Vert">
      <w:tblPr/>
      <w:tcPr>
        <w:shd w:val="clear" w:color="auto" w:fill="F2A982" w:themeFill="accent2" w:themeFillTint="7F"/>
      </w:tcPr>
    </w:tblStylePr>
    <w:tblStylePr w:type="band1Horz">
      <w:tblPr/>
      <w:tcPr>
        <w:shd w:val="clear" w:color="auto" w:fill="F2A982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EAD3" w:themeFill="accent3" w:themeFillTint="33"/>
    </w:tcPr>
    <w:tblStylePr w:type="firstRow">
      <w:rPr>
        <w:b/>
        <w:bCs/>
      </w:rPr>
      <w:tblPr/>
      <w:tcPr>
        <w:shd w:val="clear" w:color="auto" w:fill="F3D5A7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D5A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C711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C7117" w:themeFill="accent3" w:themeFillShade="BF"/>
      </w:tcPr>
    </w:tblStylePr>
    <w:tblStylePr w:type="band1Vert">
      <w:tblPr/>
      <w:tcPr>
        <w:shd w:val="clear" w:color="auto" w:fill="F0CB92" w:themeFill="accent3" w:themeFillTint="7F"/>
      </w:tcPr>
    </w:tblStylePr>
    <w:tblStylePr w:type="band1Horz">
      <w:tblPr/>
      <w:tcPr>
        <w:shd w:val="clear" w:color="auto" w:fill="F0CB9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BE4" w:themeFill="accent4" w:themeFillTint="33"/>
    </w:tcPr>
    <w:tblStylePr w:type="firstRow">
      <w:rPr>
        <w:b/>
        <w:bCs/>
      </w:rPr>
      <w:tblPr/>
      <w:tcPr>
        <w:shd w:val="clear" w:color="auto" w:fill="DFD7C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D7C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D765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D7654" w:themeFill="accent4" w:themeFillShade="BF"/>
      </w:tcPr>
    </w:tblStylePr>
    <w:tblStylePr w:type="band1Vert">
      <w:tblPr/>
      <w:tcPr>
        <w:shd w:val="clear" w:color="auto" w:fill="D8CDBE" w:themeFill="accent4" w:themeFillTint="7F"/>
      </w:tcPr>
    </w:tblStylePr>
    <w:tblStylePr w:type="band1Horz">
      <w:tblPr/>
      <w:tcPr>
        <w:shd w:val="clear" w:color="auto" w:fill="D8CDBE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</w:rPr>
      <w:tblPr/>
      <w:tcPr>
        <w:shd w:val="clear" w:color="auto" w:fill="CFBDB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BDB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473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473D" w:themeFill="accent5" w:themeFillShade="BF"/>
      </w:tcPr>
    </w:tblStylePr>
    <w:tblStylePr w:type="band1Vert">
      <w:tblPr/>
      <w:tcPr>
        <w:shd w:val="clear" w:color="auto" w:fill="C4ADA3" w:themeFill="accent5" w:themeFillTint="7F"/>
      </w:tcPr>
    </w:tblStylePr>
    <w:tblStylePr w:type="band1Horz">
      <w:tblPr/>
      <w:tcPr>
        <w:shd w:val="clear" w:color="auto" w:fill="C4ADA3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4DA" w:themeFill="accent6" w:themeFillTint="33"/>
    </w:tcPr>
    <w:tblStylePr w:type="firstRow">
      <w:rPr>
        <w:b/>
        <w:bCs/>
      </w:rPr>
      <w:tblPr/>
      <w:tcPr>
        <w:shd w:val="clear" w:color="auto" w:fill="E1CA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CA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855D3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855D36" w:themeFill="accent6" w:themeFillShade="BF"/>
      </w:tcPr>
    </w:tblStylePr>
    <w:tblStylePr w:type="band1Vert">
      <w:tblPr/>
      <w:tcPr>
        <w:shd w:val="clear" w:color="auto" w:fill="D9BEA3" w:themeFill="accent6" w:themeFillTint="7F"/>
      </w:tcPr>
    </w:tblStylePr>
    <w:tblStylePr w:type="band1Horz">
      <w:tblPr/>
      <w:tcPr>
        <w:shd w:val="clear" w:color="auto" w:fill="D9BEA3" w:themeFill="accent6" w:themeFillTint="7F"/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910967"/>
    <w:rPr>
      <w:i/>
      <w:iCs/>
      <w:sz w:val="20"/>
      <w:szCs w:val="20"/>
    </w:rPr>
  </w:style>
  <w:style w:type="paragraph" w:customStyle="1" w:styleId="PersonalName">
    <w:name w:val="Personal Name"/>
    <w:basedOn w:val="Title"/>
    <w:rsid w:val="00910967"/>
    <w:rPr>
      <w:b/>
      <w:caps/>
      <w:color w:val="000000"/>
      <w:sz w:val="28"/>
      <w:szCs w:val="28"/>
    </w:rPr>
  </w:style>
  <w:style w:type="paragraph" w:customStyle="1" w:styleId="ql-align-left">
    <w:name w:val="ql-align-left"/>
    <w:basedOn w:val="Normal"/>
    <w:rsid w:val="00071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author-64290955">
    <w:name w:val="ql-author-64290955"/>
    <w:basedOn w:val="DefaultParagraphFont"/>
    <w:rsid w:val="005C5E97"/>
  </w:style>
  <w:style w:type="character" w:styleId="PageNumber">
    <w:name w:val="page number"/>
    <w:basedOn w:val="DefaultParagraphFont"/>
    <w:uiPriority w:val="99"/>
    <w:semiHidden/>
    <w:unhideWhenUsed/>
    <w:rsid w:val="00233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626B3BD1C03C48A3A71F3B188CA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F55AE-7822-AB45-81B8-3ED470C3250E}"/>
      </w:docPartPr>
      <w:docPartBody>
        <w:p w:rsidR="00FC7846" w:rsidRDefault="00B31C32" w:rsidP="00B31C32">
          <w:pPr>
            <w:pStyle w:val="15626B3BD1C03C48A3A71F3B188CA109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MinchoB">
    <w:altName w:val="Yu Gothic"/>
    <w:panose1 w:val="020B0604020202020204"/>
    <w:charset w:val="80"/>
    <w:family w:val="roman"/>
    <w:notTrueType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HGGothicM">
    <w:altName w:val="Yu Gothic"/>
    <w:panose1 w:val="020B0604020202020204"/>
    <w:charset w:val="8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C32"/>
    <w:rsid w:val="00074197"/>
    <w:rsid w:val="000E037F"/>
    <w:rsid w:val="00324581"/>
    <w:rsid w:val="003B4221"/>
    <w:rsid w:val="00B31C32"/>
    <w:rsid w:val="00FC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1C32"/>
    <w:rPr>
      <w:color w:val="808080"/>
    </w:rPr>
  </w:style>
  <w:style w:type="paragraph" w:customStyle="1" w:styleId="15626B3BD1C03C48A3A71F3B188CA109">
    <w:name w:val="15626B3BD1C03C48A3A71F3B188CA109"/>
    <w:rsid w:val="00B31C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Feathered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-Cambria">
      <a:majorFont>
        <a:latin typeface="Calibri" panose="020F0502020204030204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由岐舌 NLP 出品</vt:lpstr>
    </vt:vector>
  </TitlesOfParts>
  <Manager/>
  <Company/>
  <LinksUpToDate>false</LinksUpToDate>
  <CharactersWithSpaces>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由岐舌 NLP 出品</dc:title>
  <dc:subject/>
  <dc:creator>由歧舌出品</dc:creator>
  <cp:keywords/>
  <dc:description/>
  <cp:lastModifiedBy>Lyu Jingwei</cp:lastModifiedBy>
  <cp:revision>5</cp:revision>
  <dcterms:created xsi:type="dcterms:W3CDTF">2021-11-16T09:37:00Z</dcterms:created>
  <dcterms:modified xsi:type="dcterms:W3CDTF">2021-11-17T01:46:00Z</dcterms:modified>
  <cp:category/>
</cp:coreProperties>
</file>