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Document</dc:title>
  <dc:subject>test</dc:subject>
  <dc:creator>Rhet Turnbull</dc:creator>
  <cp:keywords>test, test2</cp:keywords>
  <dc:description>This is a comment</dc:description>
  <cp:lastModifiedBy>Rhet Turnbull</cp:lastModifiedBy>
  <cp:revision>42</cp:revision>
  <dcterms:created xsi:type="dcterms:W3CDTF">2021-10-30T08:15:00Z</dcterms:created>
  <dcterms:modified xsi:type="dcterms:W3CDTF">2021-10-30T22:15:00Z</dcterms:modified>
  <cp:category>test</cp:category>
  <cp:contentStatus>Draft</cp:contentStatus>
  <dc:identifier>test</dc:identifier>
  <dc:language>en-US</dc:language>
  <cp:lastPrinted>2021-10-30T21:15:00Z</cp:lastPrinted>
  <cp:version>1.0</cp:version>
</cp:coreProperties>
</file>